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7D33F" w14:textId="1729ABF0" w:rsidR="00207BA5" w:rsidRPr="005824EE" w:rsidRDefault="00F245EF" w:rsidP="006B2801">
      <w:pPr>
        <w:pStyle w:val="Nagwek1"/>
        <w:tabs>
          <w:tab w:val="left" w:pos="360"/>
        </w:tabs>
        <w:spacing w:line="360" w:lineRule="auto"/>
        <w:rPr>
          <w:rFonts w:ascii="Verdana" w:hAnsi="Verdana" w:cs="Verdana"/>
        </w:rPr>
      </w:pPr>
      <w:r>
        <w:rPr>
          <w:rFonts w:ascii="Verdana" w:hAnsi="Verdana"/>
          <w:b w:val="0"/>
          <w:noProof/>
          <w:color w:val="FF0000"/>
          <w:sz w:val="20"/>
          <w:szCs w:val="20"/>
        </w:rPr>
        <w:object w:dxaOrig="1440" w:dyaOrig="1440" w14:anchorId="4373B9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.6pt;margin-top:4.35pt;width:64.8pt;height:38.6pt;z-index:-251658752" wrapcoords="9746 424 9220 635 6454 3388 8166 7200 6980 10588 6717 12071 8429 13553 10800 13976 1712 15459 0 15882 0 18635 659 20753 1317 20965 3029 20965 21600 20965 21468 20753 20678 17365 20941 15671 19756 15247 11063 13976 15015 10800 14751 2965 13302 635 12512 424 9746 424">
            <v:imagedata r:id="rId8" o:title=""/>
            <w10:wrap type="through"/>
          </v:shape>
          <o:OLEObject Type="Embed" ProgID="CorelDRAW.Graphic.9" ShapeID="_x0000_s1026" DrawAspect="Content" ObjectID="_1824621349" r:id="rId9"/>
        </w:object>
      </w:r>
      <w:r w:rsidR="00E67CD8" w:rsidRPr="00A34FCB">
        <w:rPr>
          <w:rFonts w:ascii="Verdana" w:hAnsi="Verdana"/>
          <w:b w:val="0"/>
          <w:noProof/>
          <w:color w:val="FF0000"/>
          <w:sz w:val="20"/>
          <w:szCs w:val="20"/>
        </w:rPr>
        <w:t xml:space="preserve">                   </w:t>
      </w:r>
    </w:p>
    <w:p w14:paraId="121FDD59" w14:textId="3A4515DC" w:rsidR="00214CC6" w:rsidRPr="00040091" w:rsidRDefault="009E3DE4" w:rsidP="006B2801">
      <w:pPr>
        <w:pStyle w:val="Zwykytekst"/>
        <w:spacing w:before="120"/>
        <w:ind w:left="4248"/>
        <w:jc w:val="right"/>
        <w:rPr>
          <w:rFonts w:ascii="Verdana" w:hAnsi="Verdana" w:cs="Verdana"/>
          <w:b/>
        </w:rPr>
      </w:pPr>
      <w:r w:rsidRPr="00040091">
        <w:rPr>
          <w:rFonts w:ascii="Verdana" w:hAnsi="Verdana" w:cs="Verdana"/>
          <w:b/>
        </w:rPr>
        <w:t>Formularz</w:t>
      </w:r>
      <w:r w:rsidR="006B2801">
        <w:rPr>
          <w:rFonts w:ascii="Verdana" w:hAnsi="Verdana" w:cs="Verdana"/>
          <w:b/>
        </w:rPr>
        <w:t xml:space="preserve"> ofertowy – załącznik nr 3</w:t>
      </w:r>
    </w:p>
    <w:p w14:paraId="6B7B616B" w14:textId="77777777" w:rsidR="00207BA5" w:rsidRPr="00040091" w:rsidRDefault="009E3DE4" w:rsidP="009E3DE4">
      <w:pPr>
        <w:pStyle w:val="Zwykytekst"/>
        <w:spacing w:before="120"/>
        <w:ind w:left="4248"/>
        <w:jc w:val="both"/>
        <w:rPr>
          <w:rFonts w:ascii="Verdana" w:hAnsi="Verdana" w:cs="Verdana"/>
          <w:b/>
        </w:rPr>
      </w:pPr>
      <w:r w:rsidRPr="00040091">
        <w:rPr>
          <w:rFonts w:ascii="Verdana" w:hAnsi="Verdana" w:cs="Verdana"/>
          <w:b/>
        </w:rPr>
        <w:tab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A34FCB" w:rsidRPr="00040091" w14:paraId="18DF0D28" w14:textId="77777777" w:rsidTr="00A807FC">
        <w:trPr>
          <w:trHeight w:val="1250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5527A6" w14:textId="77777777" w:rsidR="00A807FC" w:rsidRPr="00040091" w:rsidRDefault="00A807FC" w:rsidP="00207BA5">
            <w:pPr>
              <w:pStyle w:val="Nagwek6"/>
              <w:suppressAutoHyphens/>
              <w:spacing w:before="0"/>
              <w:rPr>
                <w:rFonts w:ascii="Verdana" w:hAnsi="Verdana"/>
                <w:sz w:val="20"/>
              </w:rPr>
            </w:pPr>
            <w:r w:rsidRPr="00040091">
              <w:rPr>
                <w:rFonts w:ascii="Verdana" w:hAnsi="Verdana"/>
                <w:sz w:val="28"/>
                <w:szCs w:val="28"/>
              </w:rPr>
              <w:t>OFERTA</w:t>
            </w:r>
          </w:p>
        </w:tc>
      </w:tr>
    </w:tbl>
    <w:p w14:paraId="40088921" w14:textId="77777777" w:rsidR="00207BA5" w:rsidRPr="00040091" w:rsidRDefault="00207BA5" w:rsidP="00207BA5">
      <w:pPr>
        <w:suppressAutoHyphens/>
        <w:jc w:val="both"/>
        <w:rPr>
          <w:rFonts w:ascii="Verdana" w:hAnsi="Verdana"/>
          <w:b/>
          <w:sz w:val="20"/>
          <w:szCs w:val="20"/>
        </w:rPr>
      </w:pPr>
    </w:p>
    <w:p w14:paraId="22818969" w14:textId="77777777" w:rsidR="00B42359" w:rsidRPr="00040091" w:rsidRDefault="00B42359" w:rsidP="00CF2DE9">
      <w:pPr>
        <w:pStyle w:val="Zwykytekst"/>
        <w:tabs>
          <w:tab w:val="left" w:leader="dot" w:pos="9360"/>
        </w:tabs>
        <w:ind w:left="5580"/>
        <w:rPr>
          <w:rFonts w:ascii="Verdana" w:hAnsi="Verdana" w:cs="Verdana"/>
          <w:b/>
          <w:bCs/>
        </w:rPr>
      </w:pPr>
      <w:r w:rsidRPr="00040091">
        <w:rPr>
          <w:rFonts w:ascii="Verdana" w:hAnsi="Verdana" w:cs="Verdana"/>
          <w:b/>
          <w:bCs/>
        </w:rPr>
        <w:t>Generalna Dyrekcja</w:t>
      </w:r>
    </w:p>
    <w:p w14:paraId="5E81537D" w14:textId="77777777" w:rsidR="00B42359" w:rsidRPr="00040091" w:rsidRDefault="00B42359" w:rsidP="00CF2DE9">
      <w:pPr>
        <w:pStyle w:val="Zwykytekst"/>
        <w:tabs>
          <w:tab w:val="left" w:leader="dot" w:pos="9360"/>
        </w:tabs>
        <w:ind w:left="5579"/>
        <w:rPr>
          <w:rFonts w:ascii="Verdana" w:hAnsi="Verdana" w:cs="Verdana"/>
          <w:b/>
          <w:bCs/>
        </w:rPr>
      </w:pPr>
      <w:r w:rsidRPr="00040091">
        <w:rPr>
          <w:rFonts w:ascii="Verdana" w:hAnsi="Verdana" w:cs="Verdana"/>
          <w:b/>
          <w:bCs/>
        </w:rPr>
        <w:t>Dróg Krajowych i Autostrad</w:t>
      </w:r>
    </w:p>
    <w:p w14:paraId="226CD427" w14:textId="77777777" w:rsidR="00B42359" w:rsidRPr="00040091" w:rsidRDefault="00B42359" w:rsidP="00CF2DE9">
      <w:pPr>
        <w:pStyle w:val="Zwykytekst"/>
        <w:tabs>
          <w:tab w:val="left" w:leader="dot" w:pos="9360"/>
        </w:tabs>
        <w:ind w:left="5579"/>
        <w:rPr>
          <w:rFonts w:ascii="Verdana" w:hAnsi="Verdana" w:cs="Verdana"/>
          <w:b/>
          <w:bCs/>
        </w:rPr>
      </w:pPr>
      <w:r w:rsidRPr="00040091">
        <w:rPr>
          <w:rFonts w:ascii="Verdana" w:hAnsi="Verdana" w:cs="Verdana"/>
          <w:b/>
          <w:bCs/>
        </w:rPr>
        <w:t>Oddział Szczecinie</w:t>
      </w:r>
    </w:p>
    <w:p w14:paraId="4413ABAB" w14:textId="77777777" w:rsidR="00B42359" w:rsidRPr="00040091" w:rsidRDefault="005824EE" w:rsidP="00CF2DE9">
      <w:pPr>
        <w:pStyle w:val="Zwykytekst"/>
        <w:tabs>
          <w:tab w:val="left" w:leader="dot" w:pos="9360"/>
        </w:tabs>
        <w:ind w:left="5579"/>
        <w:rPr>
          <w:rFonts w:ascii="Verdana" w:hAnsi="Verdana" w:cs="Verdana"/>
          <w:b/>
          <w:bCs/>
        </w:rPr>
      </w:pPr>
      <w:r w:rsidRPr="00040091">
        <w:rPr>
          <w:rFonts w:ascii="Verdana" w:hAnsi="Verdana" w:cs="Verdana"/>
          <w:b/>
          <w:bCs/>
        </w:rPr>
        <w:t>a</w:t>
      </w:r>
      <w:r w:rsidR="00B42359" w:rsidRPr="00040091">
        <w:rPr>
          <w:rFonts w:ascii="Verdana" w:hAnsi="Verdana" w:cs="Verdana"/>
          <w:b/>
          <w:bCs/>
        </w:rPr>
        <w:t xml:space="preserve">l. Bohaterów </w:t>
      </w:r>
      <w:r w:rsidR="00CF2DE9">
        <w:rPr>
          <w:rFonts w:ascii="Verdana" w:hAnsi="Verdana" w:cs="Verdana"/>
          <w:b/>
          <w:bCs/>
        </w:rPr>
        <w:t>W</w:t>
      </w:r>
      <w:r w:rsidR="00B42359" w:rsidRPr="00040091">
        <w:rPr>
          <w:rFonts w:ascii="Verdana" w:hAnsi="Verdana" w:cs="Verdana"/>
          <w:b/>
          <w:bCs/>
        </w:rPr>
        <w:t>arszawy 33</w:t>
      </w:r>
    </w:p>
    <w:p w14:paraId="41AD8E3F" w14:textId="77777777" w:rsidR="00B42359" w:rsidRPr="00040091" w:rsidRDefault="00B42359" w:rsidP="00CF2DE9">
      <w:pPr>
        <w:pStyle w:val="Zwykytekst"/>
        <w:tabs>
          <w:tab w:val="left" w:leader="dot" w:pos="9360"/>
        </w:tabs>
        <w:ind w:left="5579"/>
        <w:rPr>
          <w:rFonts w:ascii="Verdana" w:hAnsi="Verdana" w:cs="Verdana"/>
          <w:b/>
          <w:bCs/>
        </w:rPr>
      </w:pPr>
      <w:r w:rsidRPr="00040091">
        <w:rPr>
          <w:rFonts w:ascii="Verdana" w:hAnsi="Verdana" w:cs="Verdana"/>
          <w:b/>
          <w:bCs/>
        </w:rPr>
        <w:t>70-340 Szczecin</w:t>
      </w:r>
    </w:p>
    <w:p w14:paraId="3A36D989" w14:textId="77777777" w:rsidR="00207BA5" w:rsidRPr="00040091" w:rsidRDefault="00207BA5" w:rsidP="00207BA5">
      <w:pPr>
        <w:suppressAutoHyphens/>
        <w:jc w:val="both"/>
        <w:rPr>
          <w:rFonts w:ascii="Verdana" w:hAnsi="Verdana"/>
          <w:b/>
          <w:sz w:val="20"/>
          <w:szCs w:val="20"/>
        </w:rPr>
      </w:pPr>
    </w:p>
    <w:p w14:paraId="65441DA8" w14:textId="07645997" w:rsidR="00A807FC" w:rsidRPr="00040091" w:rsidRDefault="00A807FC" w:rsidP="00A65594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  <w:r w:rsidRPr="00040091">
        <w:rPr>
          <w:rFonts w:ascii="Verdana" w:hAnsi="Verdana"/>
          <w:b/>
        </w:rPr>
        <w:t xml:space="preserve">Nawiązując do ogłoszenia o zamówieniu w postępowaniu o udzielenie zamówienia na: </w:t>
      </w:r>
    </w:p>
    <w:p w14:paraId="01329B6A" w14:textId="77777777" w:rsidR="00621EB4" w:rsidRPr="00040091" w:rsidRDefault="00621EB4" w:rsidP="00621EB4">
      <w:pPr>
        <w:pStyle w:val="Tekstpodstawowy"/>
        <w:spacing w:line="276" w:lineRule="auto"/>
        <w:jc w:val="both"/>
        <w:rPr>
          <w:rFonts w:ascii="Verdana" w:eastAsiaTheme="minorHAnsi" w:hAnsi="Verdana" w:cs="Verdana-BoldItalic"/>
          <w:b/>
          <w:bCs/>
          <w:iCs/>
          <w:sz w:val="22"/>
          <w:szCs w:val="22"/>
          <w:lang w:eastAsia="en-US"/>
        </w:rPr>
      </w:pPr>
    </w:p>
    <w:p w14:paraId="6DBAAF1A" w14:textId="77777777" w:rsidR="00F245EF" w:rsidRDefault="00F245EF" w:rsidP="00A65594">
      <w:pPr>
        <w:spacing w:before="120"/>
        <w:jc w:val="both"/>
        <w:rPr>
          <w:rFonts w:ascii="Verdana" w:hAnsi="Verdana" w:cs="Arial"/>
          <w:b/>
          <w:bCs/>
          <w:iCs/>
          <w:sz w:val="20"/>
          <w:szCs w:val="22"/>
        </w:rPr>
      </w:pPr>
      <w:r w:rsidRPr="00F245EF">
        <w:rPr>
          <w:rFonts w:ascii="Verdana" w:hAnsi="Verdana" w:cs="Arial"/>
          <w:b/>
          <w:bCs/>
          <w:iCs/>
          <w:sz w:val="20"/>
          <w:szCs w:val="22"/>
        </w:rPr>
        <w:t xml:space="preserve">Zakup i dostawa fabrycznie nowego samochodu typu </w:t>
      </w:r>
      <w:proofErr w:type="spellStart"/>
      <w:r w:rsidRPr="00F245EF">
        <w:rPr>
          <w:rFonts w:ascii="Verdana" w:hAnsi="Verdana" w:cs="Arial"/>
          <w:b/>
          <w:bCs/>
          <w:iCs/>
          <w:sz w:val="20"/>
          <w:szCs w:val="22"/>
        </w:rPr>
        <w:t>kombivan</w:t>
      </w:r>
      <w:proofErr w:type="spellEnd"/>
      <w:r w:rsidRPr="00F245EF">
        <w:rPr>
          <w:rFonts w:ascii="Verdana" w:hAnsi="Verdana" w:cs="Arial"/>
          <w:b/>
          <w:bCs/>
          <w:iCs/>
          <w:sz w:val="20"/>
          <w:szCs w:val="22"/>
        </w:rPr>
        <w:t xml:space="preserve"> 5 osobowy</w:t>
      </w:r>
    </w:p>
    <w:p w14:paraId="61458DAE" w14:textId="39B8484E" w:rsidR="00A807FC" w:rsidRPr="00040091" w:rsidRDefault="00A807FC" w:rsidP="00A65594">
      <w:pPr>
        <w:spacing w:before="120"/>
        <w:jc w:val="both"/>
        <w:rPr>
          <w:rFonts w:ascii="Verdana" w:hAnsi="Verdana" w:cs="Verdana"/>
          <w:b/>
          <w:bCs/>
          <w:sz w:val="20"/>
          <w:szCs w:val="20"/>
        </w:rPr>
      </w:pPr>
      <w:r w:rsidRPr="00040091">
        <w:rPr>
          <w:rFonts w:ascii="Verdana" w:hAnsi="Verdana"/>
          <w:spacing w:val="-2"/>
          <w:sz w:val="20"/>
          <w:szCs w:val="20"/>
        </w:rPr>
        <w:t>Znak postępowania</w:t>
      </w:r>
      <w:r w:rsidR="00207BA5" w:rsidRPr="00040091">
        <w:rPr>
          <w:rFonts w:ascii="Verdana" w:hAnsi="Verdana"/>
          <w:spacing w:val="-2"/>
          <w:sz w:val="20"/>
          <w:szCs w:val="20"/>
        </w:rPr>
        <w:t>:</w:t>
      </w:r>
      <w:r w:rsidR="00CC7981">
        <w:rPr>
          <w:rFonts w:ascii="Verdana" w:hAnsi="Verdana"/>
          <w:b/>
          <w:sz w:val="20"/>
          <w:szCs w:val="20"/>
        </w:rPr>
        <w:t xml:space="preserve"> </w:t>
      </w:r>
      <w:r w:rsidR="00CC7981" w:rsidRPr="00E02D2F">
        <w:rPr>
          <w:rFonts w:ascii="Verdana" w:hAnsi="Verdana" w:cs="Verdana"/>
          <w:b/>
          <w:bCs/>
          <w:sz w:val="20"/>
          <w:szCs w:val="20"/>
        </w:rPr>
        <w:t xml:space="preserve">GDDKiA </w:t>
      </w:r>
      <w:r w:rsidR="00E02D2F" w:rsidRPr="00E02D2F">
        <w:rPr>
          <w:rFonts w:ascii="Verdana" w:hAnsi="Verdana" w:cs="Verdana"/>
          <w:b/>
          <w:bCs/>
          <w:sz w:val="20"/>
          <w:szCs w:val="20"/>
        </w:rPr>
        <w:t>OSz.</w:t>
      </w:r>
      <w:r w:rsidR="006B2801">
        <w:rPr>
          <w:rFonts w:ascii="Verdana" w:hAnsi="Verdana" w:cs="Verdana"/>
          <w:b/>
          <w:bCs/>
          <w:sz w:val="20"/>
          <w:szCs w:val="20"/>
        </w:rPr>
        <w:t>F-2</w:t>
      </w:r>
      <w:r w:rsidR="00E02D2F" w:rsidRPr="00E02D2F">
        <w:rPr>
          <w:rFonts w:ascii="Verdana" w:hAnsi="Verdana" w:cs="Verdana"/>
          <w:b/>
          <w:bCs/>
          <w:sz w:val="20"/>
          <w:szCs w:val="20"/>
        </w:rPr>
        <w:t>.24</w:t>
      </w:r>
      <w:r w:rsidR="006B2801">
        <w:rPr>
          <w:rFonts w:ascii="Verdana" w:hAnsi="Verdana" w:cs="Verdana"/>
          <w:b/>
          <w:bCs/>
          <w:sz w:val="20"/>
          <w:szCs w:val="20"/>
        </w:rPr>
        <w:t>3</w:t>
      </w:r>
      <w:r w:rsidR="00E02D2F" w:rsidRPr="00E02D2F">
        <w:rPr>
          <w:rFonts w:ascii="Verdana" w:hAnsi="Verdana" w:cs="Verdana"/>
          <w:b/>
          <w:bCs/>
          <w:sz w:val="20"/>
          <w:szCs w:val="20"/>
        </w:rPr>
        <w:t>1.</w:t>
      </w:r>
      <w:r w:rsidR="006B2801">
        <w:rPr>
          <w:rFonts w:ascii="Verdana" w:hAnsi="Verdana" w:cs="Verdana"/>
          <w:b/>
          <w:bCs/>
          <w:sz w:val="20"/>
          <w:szCs w:val="20"/>
        </w:rPr>
        <w:t>53</w:t>
      </w:r>
      <w:r w:rsidR="00E02D2F" w:rsidRPr="00E02D2F">
        <w:rPr>
          <w:rFonts w:ascii="Verdana" w:hAnsi="Verdana" w:cs="Verdana"/>
          <w:b/>
          <w:bCs/>
          <w:sz w:val="20"/>
          <w:szCs w:val="20"/>
        </w:rPr>
        <w:t>.2025</w:t>
      </w:r>
    </w:p>
    <w:p w14:paraId="445947BB" w14:textId="77777777" w:rsidR="00B42359" w:rsidRPr="00040091" w:rsidRDefault="00B42359" w:rsidP="00A65594">
      <w:pPr>
        <w:spacing w:before="120"/>
        <w:jc w:val="both"/>
        <w:rPr>
          <w:rFonts w:ascii="Verdana" w:hAnsi="Verdana"/>
          <w:b/>
          <w:sz w:val="20"/>
        </w:rPr>
      </w:pPr>
    </w:p>
    <w:p w14:paraId="3021A84D" w14:textId="77777777" w:rsidR="00207BA5" w:rsidRPr="00040091" w:rsidRDefault="00A807FC" w:rsidP="00A65594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 w:rsidRPr="00040091">
        <w:rPr>
          <w:rFonts w:ascii="Verdana" w:hAnsi="Verdana"/>
        </w:rPr>
        <w:t>i</w:t>
      </w:r>
      <w:r w:rsidR="00D37189" w:rsidRPr="00040091">
        <w:rPr>
          <w:rFonts w:ascii="Verdana" w:hAnsi="Verdana"/>
        </w:rPr>
        <w:t>mię: …………………………………………………………………………</w:t>
      </w:r>
    </w:p>
    <w:p w14:paraId="164263DF" w14:textId="77777777" w:rsidR="00D37189" w:rsidRPr="00040091" w:rsidRDefault="00A807FC" w:rsidP="00A65594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 w:rsidRPr="00040091">
        <w:rPr>
          <w:rFonts w:ascii="Verdana" w:hAnsi="Verdana"/>
        </w:rPr>
        <w:t>n</w:t>
      </w:r>
      <w:r w:rsidR="00D37189" w:rsidRPr="00040091">
        <w:rPr>
          <w:rFonts w:ascii="Verdana" w:hAnsi="Verdana"/>
        </w:rPr>
        <w:t>azwisko: …………………………………………………………………..</w:t>
      </w:r>
    </w:p>
    <w:p w14:paraId="0BFE29F2" w14:textId="77777777" w:rsidR="00BE35F3" w:rsidRPr="00040091" w:rsidRDefault="00A807FC" w:rsidP="00A65594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 w:rsidRPr="00040091">
        <w:rPr>
          <w:rFonts w:ascii="Verdana" w:hAnsi="Verdana"/>
        </w:rPr>
        <w:t>p</w:t>
      </w:r>
      <w:r w:rsidR="00D37189" w:rsidRPr="00040091">
        <w:rPr>
          <w:rFonts w:ascii="Verdana" w:hAnsi="Verdana"/>
        </w:rPr>
        <w:t>odstawa do r</w:t>
      </w:r>
      <w:r w:rsidR="00A65594" w:rsidRPr="00040091">
        <w:rPr>
          <w:rFonts w:ascii="Verdana" w:hAnsi="Verdana"/>
        </w:rPr>
        <w:t>eprezentacji: ………………………………………….</w:t>
      </w:r>
    </w:p>
    <w:p w14:paraId="309BEAC7" w14:textId="77777777" w:rsidR="00207BA5" w:rsidRPr="00040091" w:rsidRDefault="00207BA5" w:rsidP="00A65594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</w:rPr>
      </w:pPr>
      <w:r w:rsidRPr="00040091">
        <w:rPr>
          <w:rFonts w:ascii="Verdana" w:hAnsi="Verdana"/>
        </w:rPr>
        <w:t>działając w imieniu i na rzecz</w:t>
      </w:r>
      <w:r w:rsidR="00175DA3">
        <w:rPr>
          <w:rFonts w:ascii="Verdana" w:hAnsi="Verdana"/>
        </w:rPr>
        <w:t xml:space="preserve"> WYKONAWCY</w:t>
      </w:r>
    </w:p>
    <w:p w14:paraId="688AA12B" w14:textId="77777777" w:rsidR="00207BA5" w:rsidRPr="00040091" w:rsidRDefault="00207BA5" w:rsidP="00A65594">
      <w:pPr>
        <w:pStyle w:val="Zwykytekst1"/>
        <w:tabs>
          <w:tab w:val="left" w:leader="underscore" w:pos="9000"/>
        </w:tabs>
        <w:spacing w:before="120"/>
        <w:jc w:val="both"/>
        <w:rPr>
          <w:rFonts w:ascii="Verdana" w:hAnsi="Verdana"/>
        </w:rPr>
      </w:pPr>
      <w:r w:rsidRPr="00040091">
        <w:rPr>
          <w:rFonts w:ascii="Verdana" w:hAnsi="Verdana"/>
        </w:rPr>
        <w:t xml:space="preserve">_______________________________________________________________________ </w:t>
      </w:r>
    </w:p>
    <w:p w14:paraId="2955D666" w14:textId="77777777" w:rsidR="00A32954" w:rsidRPr="00040091" w:rsidRDefault="00A32954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-Italic"/>
          <w:i/>
          <w:iCs/>
          <w:sz w:val="20"/>
          <w:szCs w:val="20"/>
          <w:lang w:eastAsia="ja-JP"/>
        </w:rPr>
      </w:pPr>
      <w:r w:rsidRPr="00040091">
        <w:rPr>
          <w:rFonts w:ascii="Verdana" w:eastAsia="Calibri" w:hAnsi="Verdana" w:cs="Verdana-Italic"/>
          <w:i/>
          <w:iCs/>
          <w:sz w:val="20"/>
          <w:szCs w:val="20"/>
          <w:lang w:eastAsia="ja-JP"/>
        </w:rPr>
        <w:t>Uwaga:</w:t>
      </w:r>
    </w:p>
    <w:p w14:paraId="5D0ED07C" w14:textId="77777777" w:rsidR="00A32954" w:rsidRPr="00040091" w:rsidRDefault="00A32954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-Italic"/>
          <w:i/>
          <w:iCs/>
          <w:sz w:val="16"/>
          <w:szCs w:val="16"/>
          <w:lang w:eastAsia="ja-JP"/>
        </w:rPr>
      </w:pPr>
      <w:r w:rsidRPr="00040091">
        <w:rPr>
          <w:rFonts w:ascii="Verdana" w:eastAsia="Calibri" w:hAnsi="Verdana" w:cs="Verdana-Italic"/>
          <w:i/>
          <w:iCs/>
          <w:sz w:val="16"/>
          <w:szCs w:val="16"/>
          <w:lang w:eastAsia="ja-JP"/>
        </w:rPr>
        <w:t>w przypadku składania oferty przez podmioty występujące wspólnie podać poniższe dane dla wszystkich wspólników spółki c</w:t>
      </w:r>
      <w:r w:rsidR="00A65594" w:rsidRPr="00040091">
        <w:rPr>
          <w:rFonts w:ascii="Verdana" w:eastAsia="Calibri" w:hAnsi="Verdana" w:cs="Verdana-Italic"/>
          <w:i/>
          <w:iCs/>
          <w:sz w:val="16"/>
          <w:szCs w:val="16"/>
          <w:lang w:eastAsia="ja-JP"/>
        </w:rPr>
        <w:t>ywilnej lub członków konsorcjum</w:t>
      </w:r>
    </w:p>
    <w:p w14:paraId="1C60FF30" w14:textId="77777777" w:rsidR="00A32954" w:rsidRPr="00040091" w:rsidRDefault="00A32954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"/>
          <w:sz w:val="20"/>
          <w:szCs w:val="20"/>
          <w:lang w:eastAsia="ja-JP"/>
        </w:rPr>
      </w:pPr>
      <w:r w:rsidRPr="00040091">
        <w:rPr>
          <w:rFonts w:ascii="Verdana" w:eastAsia="Calibri" w:hAnsi="Verdana" w:cs="Verdana"/>
          <w:sz w:val="20"/>
          <w:szCs w:val="20"/>
          <w:lang w:eastAsia="ja-JP"/>
        </w:rPr>
        <w:t>nazwa (firma): __________________________</w:t>
      </w:r>
      <w:r w:rsidR="00A65594" w:rsidRPr="00040091">
        <w:rPr>
          <w:rFonts w:ascii="Verdana" w:eastAsia="Calibri" w:hAnsi="Verdana" w:cs="Verdana"/>
          <w:sz w:val="20"/>
          <w:szCs w:val="20"/>
          <w:lang w:eastAsia="ja-JP"/>
        </w:rPr>
        <w:t>_______________________________</w:t>
      </w:r>
    </w:p>
    <w:p w14:paraId="502A9B9E" w14:textId="77777777" w:rsidR="00A32954" w:rsidRDefault="00A32954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"/>
          <w:sz w:val="20"/>
          <w:szCs w:val="20"/>
          <w:lang w:eastAsia="ja-JP"/>
        </w:rPr>
      </w:pPr>
      <w:r w:rsidRPr="00040091">
        <w:rPr>
          <w:rFonts w:ascii="Verdana" w:eastAsia="Calibri" w:hAnsi="Verdana" w:cs="Verdana"/>
          <w:sz w:val="20"/>
          <w:szCs w:val="20"/>
          <w:lang w:eastAsia="ja-JP"/>
        </w:rPr>
        <w:t>adres siedziby: __________________________</w:t>
      </w:r>
      <w:r w:rsidR="00A65594" w:rsidRPr="00040091">
        <w:rPr>
          <w:rFonts w:ascii="Verdana" w:eastAsia="Calibri" w:hAnsi="Verdana" w:cs="Verdana"/>
          <w:sz w:val="20"/>
          <w:szCs w:val="20"/>
          <w:lang w:eastAsia="ja-JP"/>
        </w:rPr>
        <w:t>_______________________________</w:t>
      </w:r>
    </w:p>
    <w:p w14:paraId="0DA0EBAC" w14:textId="77777777" w:rsidR="00175DA3" w:rsidRPr="00175DA3" w:rsidRDefault="00175DA3" w:rsidP="00175DA3">
      <w:pPr>
        <w:pStyle w:val="Zwykytekst1"/>
        <w:tabs>
          <w:tab w:val="left" w:leader="dot" w:pos="9072"/>
        </w:tabs>
        <w:spacing w:before="120" w:after="120"/>
        <w:rPr>
          <w:rFonts w:ascii="Verdana" w:hAnsi="Verdana"/>
        </w:rPr>
      </w:pPr>
      <w:r w:rsidRPr="00816117">
        <w:rPr>
          <w:rFonts w:ascii="Verdana" w:hAnsi="Verdana"/>
        </w:rPr>
        <w:t xml:space="preserve">województwo: _________________________________________________________ </w:t>
      </w:r>
    </w:p>
    <w:p w14:paraId="717DCED8" w14:textId="77777777" w:rsidR="00A32954" w:rsidRPr="00040091" w:rsidRDefault="00A32954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"/>
          <w:sz w:val="20"/>
          <w:szCs w:val="20"/>
          <w:lang w:eastAsia="ja-JP"/>
        </w:rPr>
      </w:pPr>
      <w:r w:rsidRPr="00040091">
        <w:rPr>
          <w:rFonts w:ascii="Verdana" w:eastAsia="Calibri" w:hAnsi="Verdana" w:cs="Verdana"/>
          <w:sz w:val="20"/>
          <w:szCs w:val="20"/>
          <w:lang w:eastAsia="ja-JP"/>
        </w:rPr>
        <w:t>numer KRS: ______</w:t>
      </w:r>
      <w:r w:rsidR="00A65594" w:rsidRPr="00040091">
        <w:rPr>
          <w:rFonts w:ascii="Verdana" w:eastAsia="Calibri" w:hAnsi="Verdana" w:cs="Verdana"/>
          <w:sz w:val="20"/>
          <w:szCs w:val="20"/>
          <w:lang w:eastAsia="ja-JP"/>
        </w:rPr>
        <w:t>_______________________________</w:t>
      </w:r>
    </w:p>
    <w:p w14:paraId="02751881" w14:textId="77777777" w:rsidR="00A32954" w:rsidRPr="00040091" w:rsidRDefault="00A32954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"/>
          <w:sz w:val="20"/>
          <w:szCs w:val="20"/>
          <w:lang w:eastAsia="ja-JP"/>
        </w:rPr>
      </w:pPr>
      <w:r w:rsidRPr="00040091">
        <w:rPr>
          <w:rFonts w:ascii="Verdana" w:eastAsia="Calibri" w:hAnsi="Verdana" w:cs="Verdana"/>
          <w:sz w:val="20"/>
          <w:szCs w:val="20"/>
          <w:lang w:eastAsia="ja-JP"/>
        </w:rPr>
        <w:t>REGON: ______</w:t>
      </w:r>
      <w:r w:rsidR="00A65594" w:rsidRPr="00040091">
        <w:rPr>
          <w:rFonts w:ascii="Verdana" w:eastAsia="Calibri" w:hAnsi="Verdana" w:cs="Verdana"/>
          <w:sz w:val="20"/>
          <w:szCs w:val="20"/>
          <w:lang w:eastAsia="ja-JP"/>
        </w:rPr>
        <w:t>_______________________________</w:t>
      </w:r>
    </w:p>
    <w:p w14:paraId="6139ACDB" w14:textId="608F2DCB" w:rsidR="00A32954" w:rsidRDefault="00A32954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"/>
          <w:sz w:val="20"/>
          <w:szCs w:val="20"/>
          <w:lang w:eastAsia="ja-JP"/>
        </w:rPr>
      </w:pPr>
      <w:r w:rsidRPr="00040091">
        <w:rPr>
          <w:rFonts w:ascii="Verdana" w:eastAsia="Calibri" w:hAnsi="Verdana" w:cs="Verdana"/>
          <w:sz w:val="20"/>
          <w:szCs w:val="20"/>
          <w:lang w:eastAsia="ja-JP"/>
        </w:rPr>
        <w:t>NIP: _____________________________________</w:t>
      </w:r>
    </w:p>
    <w:p w14:paraId="6FDCAACC" w14:textId="77777777" w:rsidR="006B2801" w:rsidRPr="00040091" w:rsidRDefault="006B2801" w:rsidP="00A65594">
      <w:pPr>
        <w:autoSpaceDE w:val="0"/>
        <w:autoSpaceDN w:val="0"/>
        <w:adjustRightInd w:val="0"/>
        <w:spacing w:before="120"/>
        <w:rPr>
          <w:rFonts w:ascii="Verdana" w:eastAsia="Calibri" w:hAnsi="Verdana" w:cs="Verdana"/>
          <w:sz w:val="20"/>
          <w:szCs w:val="20"/>
          <w:lang w:eastAsia="ja-JP"/>
        </w:rPr>
      </w:pPr>
    </w:p>
    <w:p w14:paraId="0C99547D" w14:textId="411A18AB" w:rsidR="006B2801" w:rsidRPr="006B2801" w:rsidRDefault="00207BA5" w:rsidP="006B2801">
      <w:pPr>
        <w:pStyle w:val="Zwykytekst1"/>
        <w:numPr>
          <w:ilvl w:val="0"/>
          <w:numId w:val="36"/>
        </w:numPr>
        <w:spacing w:before="120" w:line="276" w:lineRule="auto"/>
        <w:jc w:val="both"/>
        <w:rPr>
          <w:rFonts w:ascii="Verdana" w:hAnsi="Verdana" w:cs="Verdana"/>
          <w:b/>
          <w:bCs/>
          <w:sz w:val="22"/>
        </w:rPr>
      </w:pPr>
      <w:r w:rsidRPr="006B2801">
        <w:rPr>
          <w:rFonts w:ascii="Verdana" w:hAnsi="Verdana"/>
          <w:b/>
        </w:rPr>
        <w:t>SKŁADAMY OFERTĘ</w:t>
      </w:r>
      <w:r w:rsidRPr="006B2801">
        <w:rPr>
          <w:rFonts w:ascii="Verdana" w:hAnsi="Verdana"/>
        </w:rPr>
        <w:t xml:space="preserve"> </w:t>
      </w:r>
      <w:r w:rsidR="00950DA4" w:rsidRPr="006B2801">
        <w:rPr>
          <w:rFonts w:ascii="Verdana" w:hAnsi="Verdana"/>
        </w:rPr>
        <w:t xml:space="preserve">na wykonanie przedmiotu zamówienia zgodnie </w:t>
      </w:r>
      <w:r w:rsidR="006B2801" w:rsidRPr="006B2801">
        <w:rPr>
          <w:rFonts w:ascii="Verdana" w:hAnsi="Verdana"/>
        </w:rPr>
        <w:t>z Opisem Przedmiotu Zamówienia</w:t>
      </w:r>
      <w:r w:rsidR="00950DA4" w:rsidRPr="006B2801">
        <w:rPr>
          <w:rFonts w:ascii="Verdana" w:hAnsi="Verdana"/>
        </w:rPr>
        <w:t xml:space="preserve"> </w:t>
      </w:r>
      <w:r w:rsidR="001C6EB6">
        <w:rPr>
          <w:rFonts w:ascii="Verdana" w:hAnsi="Verdana"/>
        </w:rPr>
        <w:t xml:space="preserve">(OPZ) </w:t>
      </w:r>
      <w:r w:rsidR="00950DA4" w:rsidRPr="006B2801">
        <w:rPr>
          <w:rFonts w:ascii="Verdana" w:hAnsi="Verdana"/>
        </w:rPr>
        <w:t>dla</w:t>
      </w:r>
      <w:r w:rsidR="00214CC6" w:rsidRPr="006B2801">
        <w:rPr>
          <w:rFonts w:ascii="Verdana" w:hAnsi="Verdana"/>
        </w:rPr>
        <w:t xml:space="preserve"> niniejszego postępowania</w:t>
      </w:r>
      <w:r w:rsidR="006B2801" w:rsidRPr="006B2801">
        <w:rPr>
          <w:rFonts w:ascii="Verdana" w:hAnsi="Verdana"/>
        </w:rPr>
        <w:t>.</w:t>
      </w:r>
    </w:p>
    <w:p w14:paraId="38BD46FF" w14:textId="77777777" w:rsidR="006B2801" w:rsidRPr="006B2801" w:rsidRDefault="006B2801" w:rsidP="006B2801">
      <w:pPr>
        <w:pStyle w:val="Zwykytekst1"/>
        <w:spacing w:before="120" w:line="276" w:lineRule="auto"/>
        <w:ind w:left="283"/>
        <w:jc w:val="both"/>
        <w:rPr>
          <w:rFonts w:ascii="Verdana" w:hAnsi="Verdana" w:cs="Verdana"/>
          <w:b/>
          <w:bCs/>
          <w:sz w:val="22"/>
        </w:rPr>
      </w:pPr>
    </w:p>
    <w:p w14:paraId="50214463" w14:textId="50597E40" w:rsidR="00AF1CDE" w:rsidRDefault="00950DA4" w:rsidP="006B2801">
      <w:pPr>
        <w:pStyle w:val="Zwykytekst1"/>
        <w:numPr>
          <w:ilvl w:val="0"/>
          <w:numId w:val="36"/>
        </w:numPr>
        <w:tabs>
          <w:tab w:val="left" w:pos="284"/>
        </w:tabs>
        <w:spacing w:before="120"/>
        <w:jc w:val="both"/>
        <w:rPr>
          <w:rFonts w:ascii="Verdana" w:hAnsi="Verdana"/>
        </w:rPr>
      </w:pPr>
      <w:r w:rsidRPr="00040091">
        <w:rPr>
          <w:rFonts w:ascii="Verdana" w:hAnsi="Verdana"/>
          <w:b/>
        </w:rPr>
        <w:t>OŚWIADCZAMY,</w:t>
      </w:r>
      <w:r w:rsidRPr="00040091">
        <w:rPr>
          <w:rFonts w:ascii="Verdana" w:hAnsi="Verdana"/>
        </w:rPr>
        <w:t xml:space="preserve"> że zapoznaliśmy się ze </w:t>
      </w:r>
      <w:r w:rsidR="006B2801" w:rsidRPr="006B2801">
        <w:rPr>
          <w:rFonts w:ascii="Verdana" w:hAnsi="Verdana"/>
        </w:rPr>
        <w:t xml:space="preserve">Opisem Przedmiotu Zamówienia </w:t>
      </w:r>
      <w:r w:rsidRPr="00040091">
        <w:rPr>
          <w:rFonts w:ascii="Verdana" w:hAnsi="Verdana"/>
        </w:rPr>
        <w:t>i uznajemy się za związanych określonymi w ni</w:t>
      </w:r>
      <w:r w:rsidR="006B2801">
        <w:rPr>
          <w:rFonts w:ascii="Verdana" w:hAnsi="Verdana"/>
        </w:rPr>
        <w:t>m</w:t>
      </w:r>
      <w:r w:rsidRPr="00040091">
        <w:rPr>
          <w:rFonts w:ascii="Verdana" w:hAnsi="Verdana"/>
        </w:rPr>
        <w:t xml:space="preserve"> postanowieniami i zasadami postępowania.</w:t>
      </w:r>
    </w:p>
    <w:p w14:paraId="144D4062" w14:textId="72ABAEFD" w:rsidR="006B2801" w:rsidRDefault="006B2801" w:rsidP="006B2801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</w:rPr>
      </w:pPr>
    </w:p>
    <w:p w14:paraId="3F651360" w14:textId="77777777" w:rsidR="006B2801" w:rsidRPr="00056A1E" w:rsidRDefault="006B2801" w:rsidP="006B2801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</w:rPr>
      </w:pPr>
    </w:p>
    <w:p w14:paraId="5572CD95" w14:textId="77777777" w:rsidR="006B2801" w:rsidRPr="006B2801" w:rsidRDefault="008D6715" w:rsidP="006B2801">
      <w:pPr>
        <w:pStyle w:val="Zwykytekst1"/>
        <w:numPr>
          <w:ilvl w:val="0"/>
          <w:numId w:val="36"/>
        </w:numPr>
        <w:tabs>
          <w:tab w:val="left" w:pos="284"/>
        </w:tabs>
        <w:spacing w:before="120" w:after="120" w:line="360" w:lineRule="exact"/>
        <w:jc w:val="both"/>
        <w:rPr>
          <w:rFonts w:ascii="Verdana" w:hAnsi="Verdana"/>
          <w:b/>
        </w:rPr>
      </w:pPr>
      <w:r w:rsidRPr="007D3A1D">
        <w:rPr>
          <w:rFonts w:ascii="Verdana" w:hAnsi="Verdana"/>
          <w:b/>
        </w:rPr>
        <w:lastRenderedPageBreak/>
        <w:t xml:space="preserve">OFERUJEMY </w:t>
      </w:r>
      <w:r w:rsidRPr="007D3A1D">
        <w:rPr>
          <w:rFonts w:ascii="Verdana" w:hAnsi="Verdana"/>
        </w:rPr>
        <w:t>wykonanie przedmiotu zamówienia</w:t>
      </w:r>
      <w:r>
        <w:rPr>
          <w:rFonts w:ascii="Verdana" w:hAnsi="Verdana"/>
        </w:rPr>
        <w:t>:</w:t>
      </w:r>
      <w:r w:rsidRPr="006C01D1">
        <w:rPr>
          <w:rFonts w:ascii="Verdana" w:hAnsi="Verdana"/>
          <w:b/>
          <w:iCs/>
        </w:rPr>
        <w:t xml:space="preserve"> </w:t>
      </w:r>
      <w:r w:rsidRPr="006C01D1">
        <w:rPr>
          <w:rFonts w:ascii="Verdana" w:hAnsi="Verdana"/>
          <w:iCs/>
        </w:rPr>
        <w:t xml:space="preserve"> </w:t>
      </w:r>
    </w:p>
    <w:p w14:paraId="54BDCB70" w14:textId="77777777" w:rsidR="002D7423" w:rsidRDefault="008D6715" w:rsidP="002D7423">
      <w:pPr>
        <w:suppressAutoHyphens/>
        <w:spacing w:line="360" w:lineRule="exact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 w:rsidRPr="002D7423">
        <w:rPr>
          <w:rFonts w:ascii="Verdana" w:hAnsi="Verdana"/>
          <w:iCs/>
          <w:sz w:val="20"/>
          <w:szCs w:val="20"/>
        </w:rPr>
        <w:t xml:space="preserve">za cenę </w:t>
      </w:r>
      <w:r w:rsidR="002D7423" w:rsidRPr="002D7423">
        <w:rPr>
          <w:rFonts w:ascii="Verdana" w:hAnsi="Verdana" w:cs="Courier New"/>
          <w:iCs/>
          <w:sz w:val="20"/>
          <w:szCs w:val="20"/>
          <w:lang w:eastAsia="ar-SA"/>
        </w:rPr>
        <w:t>netto</w:t>
      </w:r>
      <w:r w:rsidR="002D7423">
        <w:rPr>
          <w:rFonts w:ascii="Verdana" w:hAnsi="Verdana" w:cs="Courier New"/>
          <w:iCs/>
          <w:sz w:val="20"/>
          <w:szCs w:val="20"/>
          <w:lang w:eastAsia="ar-SA"/>
        </w:rPr>
        <w:t>: _____________ zł (słownie: ____________).</w:t>
      </w:r>
    </w:p>
    <w:p w14:paraId="438F8D7C" w14:textId="77777777" w:rsidR="002D7423" w:rsidRDefault="002D7423" w:rsidP="002D7423">
      <w:pPr>
        <w:suppressAutoHyphens/>
        <w:spacing w:line="360" w:lineRule="exact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 w:rsidRPr="00AE0084">
        <w:rPr>
          <w:rFonts w:ascii="Verdana" w:hAnsi="Verdana" w:cs="Courier New"/>
          <w:iCs/>
          <w:sz w:val="20"/>
          <w:szCs w:val="20"/>
          <w:lang w:eastAsia="ar-SA"/>
        </w:rPr>
        <w:t>VAT: ______________ zł (słownie: ____________),</w:t>
      </w:r>
    </w:p>
    <w:p w14:paraId="698725C9" w14:textId="5D6B8A8D" w:rsidR="008D6715" w:rsidRPr="006B2801" w:rsidRDefault="008D6715" w:rsidP="006B2801">
      <w:pPr>
        <w:pStyle w:val="Zwykytekst1"/>
        <w:tabs>
          <w:tab w:val="left" w:pos="284"/>
        </w:tabs>
        <w:spacing w:before="120" w:after="120" w:line="360" w:lineRule="exact"/>
        <w:jc w:val="both"/>
        <w:rPr>
          <w:rFonts w:ascii="Verdana" w:hAnsi="Verdana"/>
          <w:b/>
        </w:rPr>
      </w:pPr>
      <w:r w:rsidRPr="006B2801">
        <w:rPr>
          <w:rFonts w:ascii="Verdana" w:hAnsi="Verdana"/>
          <w:iCs/>
        </w:rPr>
        <w:t xml:space="preserve">brutto: ______________ zł (słownie: _____________), </w:t>
      </w:r>
    </w:p>
    <w:p w14:paraId="0E58A957" w14:textId="3228A5E2" w:rsidR="008D6715" w:rsidRPr="006E72FD" w:rsidRDefault="008D6715" w:rsidP="002D7423">
      <w:pPr>
        <w:pStyle w:val="Akapitzlist"/>
        <w:numPr>
          <w:ilvl w:val="0"/>
          <w:numId w:val="36"/>
        </w:numPr>
        <w:tabs>
          <w:tab w:val="left" w:pos="284"/>
        </w:tabs>
        <w:suppressAutoHyphens/>
        <w:spacing w:before="120" w:line="360" w:lineRule="exact"/>
        <w:jc w:val="both"/>
        <w:rPr>
          <w:rFonts w:ascii="Verdana" w:hAnsi="Verdana" w:cs="Courier New"/>
          <w:b/>
          <w:iCs/>
          <w:sz w:val="20"/>
          <w:szCs w:val="20"/>
          <w:lang w:eastAsia="ar-SA"/>
        </w:rPr>
      </w:pPr>
      <w:r w:rsidRPr="001944C7"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ZOBOWIĄZUJEMY SIĘ </w:t>
      </w:r>
      <w:r w:rsidRPr="001944C7">
        <w:rPr>
          <w:rFonts w:ascii="Verdana" w:hAnsi="Verdana" w:cs="Courier New"/>
          <w:iCs/>
          <w:sz w:val="20"/>
          <w:szCs w:val="20"/>
          <w:lang w:eastAsia="ar-SA"/>
        </w:rPr>
        <w:t>do udzi</w:t>
      </w:r>
      <w:r>
        <w:rPr>
          <w:rFonts w:ascii="Verdana" w:hAnsi="Verdana" w:cs="Courier New"/>
          <w:iCs/>
          <w:sz w:val="20"/>
          <w:szCs w:val="20"/>
          <w:lang w:eastAsia="ar-SA"/>
        </w:rPr>
        <w:t xml:space="preserve">elenia gwarancji mechanicznej/na podzespoły mechaniczne (wydłużenie – w ilości miesięcy) </w:t>
      </w:r>
      <w:r w:rsidR="002D7423">
        <w:rPr>
          <w:rFonts w:ascii="Verdana" w:hAnsi="Verdana" w:cs="Courier New"/>
          <w:iCs/>
          <w:sz w:val="20"/>
          <w:szCs w:val="20"/>
          <w:lang w:eastAsia="ar-SA"/>
        </w:rPr>
        <w:t>w limicie do 100 tys. km</w:t>
      </w:r>
      <w:r>
        <w:rPr>
          <w:rFonts w:ascii="Verdana" w:hAnsi="Verdana" w:cs="Courier New"/>
          <w:iCs/>
          <w:sz w:val="20"/>
          <w:szCs w:val="20"/>
          <w:lang w:eastAsia="ar-SA"/>
        </w:rPr>
        <w:t xml:space="preserve"> na warunkach </w:t>
      </w:r>
      <w:r w:rsidR="002D7423">
        <w:rPr>
          <w:rFonts w:ascii="Verdana" w:hAnsi="Verdana" w:cs="Courier New"/>
          <w:iCs/>
          <w:sz w:val="20"/>
          <w:szCs w:val="20"/>
          <w:lang w:eastAsia="ar-SA"/>
        </w:rPr>
        <w:t>określonych przed producenta pojazdu</w:t>
      </w:r>
      <w:r>
        <w:rPr>
          <w:rFonts w:ascii="Verdana" w:hAnsi="Verdana" w:cs="Courier New"/>
          <w:iCs/>
          <w:sz w:val="20"/>
          <w:szCs w:val="20"/>
          <w:lang w:eastAsia="ar-SA"/>
        </w:rPr>
        <w:t xml:space="preserve"> na okres: </w:t>
      </w:r>
    </w:p>
    <w:p w14:paraId="14243974" w14:textId="5C7099BB" w:rsidR="008D6715" w:rsidRPr="00EF398F" w:rsidRDefault="008D6715" w:rsidP="008D6715">
      <w:pPr>
        <w:pStyle w:val="Akapitzlist"/>
        <w:tabs>
          <w:tab w:val="left" w:pos="284"/>
        </w:tabs>
        <w:suppressAutoHyphens/>
        <w:spacing w:line="360" w:lineRule="auto"/>
        <w:ind w:left="709"/>
        <w:jc w:val="both"/>
        <w:rPr>
          <w:rFonts w:ascii="Verdana" w:hAnsi="Verdana" w:cs="Times New Roman"/>
          <w:sz w:val="20"/>
          <w:szCs w:val="20"/>
          <w:lang w:eastAsia="pl-PL"/>
        </w:rPr>
      </w:pPr>
      <w:r w:rsidRPr="00B46AEB">
        <w:rPr>
          <w:rFonts w:ascii="Verdana" w:hAnsi="Verdana" w:cs="Courier New"/>
          <w:i/>
          <w:iCs/>
          <w:sz w:val="20"/>
          <w:szCs w:val="20"/>
          <w:lang w:eastAsia="ar-SA"/>
        </w:rPr>
        <w:t>*</w:t>
      </w:r>
      <w:r w:rsidRPr="00EF398F">
        <w:rPr>
          <w:rFonts w:ascii="Verdana" w:hAnsi="Verdana" w:cs="Times New Roman"/>
          <w:sz w:val="20"/>
          <w:szCs w:val="20"/>
          <w:lang w:eastAsia="pl-PL"/>
        </w:rPr>
        <w:t>48 m-</w:t>
      </w:r>
      <w:proofErr w:type="spellStart"/>
      <w:r w:rsidRPr="00EF398F">
        <w:rPr>
          <w:rFonts w:ascii="Verdana" w:hAnsi="Verdana" w:cs="Times New Roman"/>
          <w:sz w:val="20"/>
          <w:szCs w:val="20"/>
          <w:lang w:eastAsia="pl-PL"/>
        </w:rPr>
        <w:t>cy</w:t>
      </w:r>
      <w:proofErr w:type="spellEnd"/>
      <w:r w:rsidRPr="00EF398F">
        <w:rPr>
          <w:rFonts w:ascii="Verdana" w:hAnsi="Verdana" w:cs="Times New Roman"/>
          <w:sz w:val="20"/>
          <w:szCs w:val="20"/>
          <w:lang w:eastAsia="pl-PL"/>
        </w:rPr>
        <w:t xml:space="preserve"> </w:t>
      </w:r>
      <w:r w:rsidRPr="006E72FD">
        <w:rPr>
          <w:rFonts w:ascii="Verdana" w:hAnsi="Verdana" w:cs="Times New Roman"/>
          <w:sz w:val="20"/>
          <w:szCs w:val="20"/>
          <w:lang w:eastAsia="pl-PL"/>
        </w:rPr>
        <w:t>i więcej</w:t>
      </w:r>
    </w:p>
    <w:p w14:paraId="4CBCC153" w14:textId="77777777" w:rsidR="008D6715" w:rsidRPr="00EF398F" w:rsidRDefault="008D6715" w:rsidP="008D6715">
      <w:pPr>
        <w:pStyle w:val="Akapitzlist"/>
        <w:tabs>
          <w:tab w:val="left" w:pos="284"/>
        </w:tabs>
        <w:suppressAutoHyphens/>
        <w:spacing w:line="360" w:lineRule="auto"/>
        <w:ind w:left="709"/>
        <w:jc w:val="both"/>
        <w:rPr>
          <w:rFonts w:ascii="Verdana" w:hAnsi="Verdana" w:cs="Times New Roman"/>
          <w:sz w:val="20"/>
          <w:szCs w:val="20"/>
          <w:lang w:eastAsia="pl-PL"/>
        </w:rPr>
      </w:pPr>
      <w:r w:rsidRPr="00B46AEB">
        <w:rPr>
          <w:rFonts w:ascii="Verdana" w:hAnsi="Verdana" w:cs="Courier New"/>
          <w:i/>
          <w:iCs/>
          <w:sz w:val="20"/>
          <w:szCs w:val="20"/>
          <w:lang w:eastAsia="ar-SA"/>
        </w:rPr>
        <w:t>*</w:t>
      </w:r>
      <w:r w:rsidRPr="00EF398F">
        <w:rPr>
          <w:rFonts w:ascii="Verdana" w:hAnsi="Verdana" w:cs="Times New Roman"/>
          <w:sz w:val="20"/>
          <w:szCs w:val="20"/>
          <w:lang w:eastAsia="pl-PL"/>
        </w:rPr>
        <w:t>36 m-</w:t>
      </w:r>
      <w:proofErr w:type="spellStart"/>
      <w:r w:rsidRPr="00EF398F">
        <w:rPr>
          <w:rFonts w:ascii="Verdana" w:hAnsi="Verdana" w:cs="Times New Roman"/>
          <w:sz w:val="20"/>
          <w:szCs w:val="20"/>
          <w:lang w:eastAsia="pl-PL"/>
        </w:rPr>
        <w:t>cy</w:t>
      </w:r>
      <w:proofErr w:type="spellEnd"/>
      <w:r w:rsidRPr="00EF398F">
        <w:rPr>
          <w:rFonts w:ascii="Verdana" w:hAnsi="Verdana" w:cs="Times New Roman"/>
          <w:sz w:val="20"/>
          <w:szCs w:val="20"/>
          <w:lang w:eastAsia="pl-PL"/>
        </w:rPr>
        <w:t xml:space="preserve"> </w:t>
      </w:r>
    </w:p>
    <w:p w14:paraId="0051711C" w14:textId="77777777" w:rsidR="008D6715" w:rsidRPr="00A45833" w:rsidRDefault="008D6715" w:rsidP="008D6715">
      <w:pPr>
        <w:pStyle w:val="Akapitzlist"/>
        <w:tabs>
          <w:tab w:val="left" w:pos="284"/>
        </w:tabs>
        <w:suppressAutoHyphens/>
        <w:spacing w:line="360" w:lineRule="auto"/>
        <w:ind w:left="709"/>
        <w:jc w:val="both"/>
        <w:rPr>
          <w:rFonts w:ascii="Verdana" w:hAnsi="Verdana" w:cs="Times New Roman"/>
          <w:sz w:val="20"/>
          <w:szCs w:val="20"/>
          <w:lang w:eastAsia="pl-PL"/>
        </w:rPr>
      </w:pPr>
      <w:r w:rsidRPr="00B46AEB">
        <w:rPr>
          <w:rFonts w:ascii="Verdana" w:hAnsi="Verdana" w:cs="Courier New"/>
          <w:i/>
          <w:iCs/>
          <w:sz w:val="20"/>
          <w:szCs w:val="20"/>
          <w:lang w:eastAsia="ar-SA"/>
        </w:rPr>
        <w:t>*</w:t>
      </w:r>
      <w:r w:rsidRPr="00EF398F">
        <w:rPr>
          <w:rFonts w:ascii="Verdana" w:hAnsi="Verdana" w:cs="Times New Roman"/>
          <w:sz w:val="20"/>
          <w:szCs w:val="20"/>
          <w:lang w:eastAsia="pl-PL"/>
        </w:rPr>
        <w:t>24 m-ce</w:t>
      </w:r>
    </w:p>
    <w:p w14:paraId="2A290F46" w14:textId="77777777" w:rsidR="008D6715" w:rsidRPr="0021137E" w:rsidRDefault="008D6715" w:rsidP="008D6715">
      <w:pPr>
        <w:pStyle w:val="Akapitzlist"/>
        <w:tabs>
          <w:tab w:val="left" w:pos="284"/>
        </w:tabs>
        <w:suppressAutoHyphens/>
        <w:spacing w:line="360" w:lineRule="auto"/>
        <w:ind w:left="709"/>
        <w:jc w:val="both"/>
        <w:rPr>
          <w:rFonts w:ascii="Verdana" w:hAnsi="Verdana" w:cs="Times New Roman"/>
          <w:sz w:val="20"/>
          <w:szCs w:val="20"/>
          <w:lang w:eastAsia="pl-PL"/>
        </w:rPr>
      </w:pPr>
      <w:r w:rsidRPr="00B46AEB">
        <w:rPr>
          <w:rFonts w:ascii="Verdana" w:hAnsi="Verdana" w:cs="Courier New"/>
          <w:i/>
          <w:iCs/>
          <w:sz w:val="20"/>
          <w:szCs w:val="20"/>
          <w:lang w:eastAsia="ar-SA"/>
        </w:rPr>
        <w:t>*</w:t>
      </w:r>
      <w:r w:rsidRPr="00544044">
        <w:rPr>
          <w:rFonts w:ascii="Verdana" w:hAnsi="Verdana" w:cs="Courier New"/>
          <w:i/>
          <w:iCs/>
          <w:color w:val="0000CC"/>
          <w:sz w:val="20"/>
          <w:szCs w:val="20"/>
          <w:lang w:eastAsia="ar-SA"/>
        </w:rPr>
        <w:t>niepotrzebne skreślić</w:t>
      </w:r>
    </w:p>
    <w:p w14:paraId="0750703E" w14:textId="65FC274A" w:rsidR="008D6715" w:rsidRDefault="008D6715" w:rsidP="008D6715">
      <w:pPr>
        <w:suppressAutoHyphens/>
        <w:spacing w:after="120"/>
        <w:ind w:left="709"/>
        <w:jc w:val="both"/>
        <w:rPr>
          <w:rFonts w:ascii="Verdana" w:hAnsi="Verdana" w:cs="Courier New"/>
          <w:sz w:val="16"/>
          <w:szCs w:val="20"/>
          <w:u w:val="single"/>
          <w:lang w:eastAsia="ar-SA"/>
        </w:rPr>
      </w:pPr>
      <w:r w:rsidRPr="001E70A4">
        <w:rPr>
          <w:rFonts w:ascii="Verdana" w:hAnsi="Verdana" w:cs="Courier New"/>
          <w:sz w:val="16"/>
          <w:szCs w:val="20"/>
          <w:u w:val="single"/>
          <w:lang w:eastAsia="ar-SA"/>
        </w:rPr>
        <w:t xml:space="preserve">W przypadku błędnego wypełnienia oferty w zakresie </w:t>
      </w:r>
      <w:r w:rsidRPr="00795B9A">
        <w:rPr>
          <w:rFonts w:ascii="Verdana" w:hAnsi="Verdana" w:cs="Courier New"/>
          <w:sz w:val="16"/>
          <w:szCs w:val="20"/>
          <w:u w:val="single"/>
          <w:lang w:eastAsia="ar-SA"/>
        </w:rPr>
        <w:t>okresu gwarancji mechanicznej/na podzespoły mechaniczne</w:t>
      </w:r>
      <w:r w:rsidRPr="001E70A4">
        <w:rPr>
          <w:rFonts w:ascii="Verdana" w:hAnsi="Verdana" w:cs="Courier New"/>
          <w:sz w:val="16"/>
          <w:szCs w:val="20"/>
          <w:u w:val="single"/>
          <w:lang w:eastAsia="ar-SA"/>
        </w:rPr>
        <w:t xml:space="preserve">, tj. braku wskazania, bądź wskazania innego, niż opisany </w:t>
      </w:r>
      <w:r>
        <w:rPr>
          <w:rFonts w:ascii="Verdana" w:hAnsi="Verdana" w:cs="Courier New"/>
          <w:sz w:val="16"/>
          <w:szCs w:val="20"/>
          <w:u w:val="single"/>
          <w:lang w:eastAsia="ar-SA"/>
        </w:rPr>
        <w:t>powyżej</w:t>
      </w:r>
      <w:r w:rsidRPr="001E70A4">
        <w:rPr>
          <w:rFonts w:ascii="Verdana" w:hAnsi="Verdana" w:cs="Courier New"/>
          <w:sz w:val="16"/>
          <w:szCs w:val="20"/>
          <w:u w:val="single"/>
          <w:lang w:eastAsia="ar-SA"/>
        </w:rPr>
        <w:t xml:space="preserve"> okres gwarancji, oferta otrzyma 0 pkt, a okres gwarancji zostanie przyjęty jako</w:t>
      </w:r>
      <w:r>
        <w:rPr>
          <w:rFonts w:ascii="Verdana" w:hAnsi="Verdana" w:cs="Courier New"/>
          <w:sz w:val="16"/>
          <w:szCs w:val="20"/>
          <w:u w:val="single"/>
          <w:lang w:eastAsia="ar-SA"/>
        </w:rPr>
        <w:t xml:space="preserve"> </w:t>
      </w:r>
      <w:r w:rsidRPr="001E70A4">
        <w:rPr>
          <w:rFonts w:ascii="Verdana" w:hAnsi="Verdana" w:cs="Courier New"/>
          <w:sz w:val="16"/>
          <w:szCs w:val="20"/>
          <w:u w:val="single"/>
          <w:lang w:eastAsia="ar-SA"/>
        </w:rPr>
        <w:t>minimalny (2</w:t>
      </w:r>
      <w:r>
        <w:rPr>
          <w:rFonts w:ascii="Verdana" w:hAnsi="Verdana" w:cs="Courier New"/>
          <w:sz w:val="16"/>
          <w:szCs w:val="20"/>
          <w:u w:val="single"/>
          <w:lang w:eastAsia="ar-SA"/>
        </w:rPr>
        <w:t>4 miesiące)</w:t>
      </w:r>
      <w:r w:rsidRPr="001E70A4">
        <w:rPr>
          <w:rFonts w:ascii="Verdana" w:hAnsi="Verdana" w:cs="Courier New"/>
          <w:sz w:val="16"/>
          <w:szCs w:val="20"/>
          <w:u w:val="single"/>
          <w:lang w:eastAsia="ar-SA"/>
        </w:rPr>
        <w:t>.</w:t>
      </w:r>
    </w:p>
    <w:p w14:paraId="157C3726" w14:textId="77777777" w:rsidR="002D7423" w:rsidRPr="008D6715" w:rsidRDefault="002D7423" w:rsidP="008D6715">
      <w:pPr>
        <w:suppressAutoHyphens/>
        <w:spacing w:after="120"/>
        <w:ind w:left="709"/>
        <w:jc w:val="both"/>
        <w:rPr>
          <w:rFonts w:ascii="Verdana" w:hAnsi="Verdana" w:cs="Courier New"/>
          <w:sz w:val="16"/>
          <w:szCs w:val="20"/>
          <w:u w:val="single"/>
          <w:lang w:eastAsia="ar-SA"/>
        </w:rPr>
      </w:pPr>
    </w:p>
    <w:p w14:paraId="4470FDCD" w14:textId="77777777" w:rsidR="00214CC6" w:rsidRPr="00707EAA" w:rsidRDefault="00207BA5" w:rsidP="00E75DC4">
      <w:pPr>
        <w:pStyle w:val="Akapitzlist"/>
        <w:numPr>
          <w:ilvl w:val="0"/>
          <w:numId w:val="25"/>
        </w:numPr>
        <w:spacing w:before="120"/>
        <w:ind w:right="23"/>
        <w:rPr>
          <w:rFonts w:ascii="Verdana" w:eastAsia="Calibri" w:hAnsi="Verdana"/>
          <w:sz w:val="20"/>
          <w:szCs w:val="20"/>
          <w:lang w:eastAsia="ar-SA"/>
        </w:rPr>
      </w:pPr>
      <w:r w:rsidRPr="00707EAA">
        <w:rPr>
          <w:rFonts w:ascii="Verdana" w:eastAsia="Calibri" w:hAnsi="Verdana"/>
          <w:b/>
          <w:sz w:val="20"/>
          <w:szCs w:val="20"/>
          <w:lang w:eastAsia="ar-SA"/>
        </w:rPr>
        <w:t>INFORMUJEMY</w:t>
      </w:r>
      <w:r w:rsidRPr="00707EAA">
        <w:rPr>
          <w:rFonts w:ascii="Verdana" w:eastAsia="Calibri" w:hAnsi="Verdana"/>
          <w:sz w:val="20"/>
          <w:szCs w:val="20"/>
          <w:lang w:eastAsia="ar-SA"/>
        </w:rPr>
        <w:t xml:space="preserve">, że </w:t>
      </w:r>
      <w:r w:rsidRPr="00707EAA">
        <w:rPr>
          <w:rFonts w:ascii="Verdana" w:eastAsia="Calibri" w:hAnsi="Verdana"/>
          <w:i/>
          <w:sz w:val="20"/>
          <w:szCs w:val="20"/>
          <w:lang w:eastAsia="ar-SA"/>
        </w:rPr>
        <w:t>(właściwe zakreślić)</w:t>
      </w:r>
      <w:r w:rsidRPr="00707EAA">
        <w:rPr>
          <w:rFonts w:ascii="Verdana" w:eastAsia="Calibri" w:hAnsi="Verdana"/>
          <w:sz w:val="20"/>
          <w:szCs w:val="20"/>
          <w:lang w:eastAsia="ar-SA"/>
        </w:rPr>
        <w:t>:</w:t>
      </w:r>
    </w:p>
    <w:p w14:paraId="3DC56C54" w14:textId="595C6A8B" w:rsidR="00707EAA" w:rsidRPr="00D350D3" w:rsidRDefault="00707EAA" w:rsidP="00707EAA">
      <w:pPr>
        <w:numPr>
          <w:ilvl w:val="0"/>
          <w:numId w:val="3"/>
        </w:numPr>
        <w:suppressAutoHyphens/>
        <w:spacing w:before="120" w:after="120"/>
        <w:jc w:val="both"/>
        <w:rPr>
          <w:rFonts w:ascii="Verdana" w:hAnsi="Verdana"/>
          <w:sz w:val="20"/>
          <w:szCs w:val="20"/>
          <w:lang w:eastAsia="en-US"/>
        </w:rPr>
      </w:pPr>
      <w:r w:rsidRPr="00D350D3">
        <w:rPr>
          <w:rFonts w:ascii="Verdana" w:hAnsi="Verdana"/>
          <w:sz w:val="20"/>
          <w:szCs w:val="20"/>
        </w:rPr>
        <w:t xml:space="preserve">wybór oferty </w:t>
      </w:r>
      <w:r w:rsidRPr="00D350D3">
        <w:rPr>
          <w:rFonts w:ascii="Verdana" w:hAnsi="Verdana"/>
          <w:b/>
          <w:bCs/>
          <w:sz w:val="20"/>
          <w:szCs w:val="20"/>
        </w:rPr>
        <w:t xml:space="preserve">nie </w:t>
      </w:r>
      <w:r w:rsidRPr="00D350D3">
        <w:rPr>
          <w:rStyle w:val="Odwoaniedokomentarza"/>
          <w:rFonts w:ascii="Verdana" w:hAnsi="Verdana"/>
          <w:b/>
          <w:bCs/>
          <w:sz w:val="20"/>
          <w:szCs w:val="20"/>
        </w:rPr>
        <w:t> </w:t>
      </w:r>
      <w:r w:rsidRPr="00D350D3">
        <w:rPr>
          <w:rFonts w:ascii="Verdana" w:hAnsi="Verdana"/>
          <w:b/>
          <w:bCs/>
          <w:sz w:val="20"/>
          <w:szCs w:val="20"/>
        </w:rPr>
        <w:t xml:space="preserve">będzie* </w:t>
      </w:r>
      <w:r w:rsidRPr="00D350D3">
        <w:rPr>
          <w:rFonts w:ascii="Verdana" w:hAnsi="Verdana"/>
          <w:sz w:val="20"/>
          <w:szCs w:val="20"/>
        </w:rPr>
        <w:t>prowadzić do powstania u Zamawiającego obowiązku podatkowego</w:t>
      </w:r>
      <w:r w:rsidRPr="00D350D3">
        <w:rPr>
          <w:rFonts w:ascii="Verdana" w:hAnsi="Verdana"/>
          <w:b/>
          <w:bCs/>
          <w:sz w:val="20"/>
          <w:szCs w:val="20"/>
        </w:rPr>
        <w:t>.</w:t>
      </w:r>
    </w:p>
    <w:p w14:paraId="59D99799" w14:textId="49704A1C" w:rsidR="00707EAA" w:rsidRPr="00D350D3" w:rsidRDefault="00707EAA" w:rsidP="0030002D">
      <w:pPr>
        <w:numPr>
          <w:ilvl w:val="0"/>
          <w:numId w:val="3"/>
        </w:numPr>
        <w:suppressAutoHyphens/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  <w:r w:rsidRPr="00D350D3">
        <w:rPr>
          <w:rFonts w:ascii="Verdana" w:hAnsi="Verdana"/>
          <w:sz w:val="20"/>
          <w:szCs w:val="20"/>
        </w:rPr>
        <w:t>wy</w:t>
      </w:r>
      <w:r w:rsidR="00CB4BFA">
        <w:rPr>
          <w:rFonts w:ascii="Verdana" w:hAnsi="Verdana"/>
          <w:sz w:val="20"/>
          <w:szCs w:val="20"/>
        </w:rPr>
        <w:t>bór oferty</w:t>
      </w:r>
      <w:r w:rsidR="00331A90">
        <w:rPr>
          <w:rFonts w:ascii="Verdana" w:hAnsi="Verdana"/>
          <w:sz w:val="20"/>
          <w:szCs w:val="20"/>
        </w:rPr>
        <w:t xml:space="preserve"> </w:t>
      </w:r>
      <w:r w:rsidRPr="00D350D3">
        <w:rPr>
          <w:rFonts w:ascii="Verdana" w:hAnsi="Verdana"/>
          <w:b/>
          <w:bCs/>
          <w:sz w:val="20"/>
          <w:szCs w:val="20"/>
        </w:rPr>
        <w:t>będzie*</w:t>
      </w:r>
      <w:r w:rsidRPr="00D350D3">
        <w:rPr>
          <w:rFonts w:ascii="Verdana" w:hAnsi="Verdana"/>
          <w:sz w:val="20"/>
          <w:szCs w:val="20"/>
        </w:rPr>
        <w:t xml:space="preserve"> prowadzić do powstania u Zamawiającego obowiązku podatkowego w odniesieniu do następujących </w:t>
      </w:r>
      <w:r w:rsidRPr="00D350D3">
        <w:rPr>
          <w:rFonts w:ascii="Verdana" w:hAnsi="Verdana"/>
          <w:i/>
          <w:iCs/>
          <w:sz w:val="20"/>
          <w:szCs w:val="20"/>
        </w:rPr>
        <w:t>towarów/ usług (w zależności od przedmiotu zamówienia)</w:t>
      </w:r>
      <w:r w:rsidRPr="00D350D3">
        <w:rPr>
          <w:rFonts w:ascii="Verdana" w:hAnsi="Verdana"/>
          <w:sz w:val="20"/>
          <w:szCs w:val="20"/>
        </w:rPr>
        <w:t xml:space="preserve">: ____________________________________________. </w:t>
      </w:r>
    </w:p>
    <w:p w14:paraId="0B99B48F" w14:textId="77777777" w:rsidR="00214CC6" w:rsidRPr="00040091" w:rsidRDefault="00214CC6" w:rsidP="00A65594">
      <w:pPr>
        <w:suppressAutoHyphens/>
        <w:spacing w:before="120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040091">
        <w:rPr>
          <w:rFonts w:ascii="Verdana" w:hAnsi="Verdana"/>
          <w:sz w:val="20"/>
          <w:szCs w:val="20"/>
        </w:rPr>
        <w:t>obowiązek podatkowy u Zamawiającego to ___________ zł netto</w:t>
      </w:r>
      <w:r w:rsidRPr="00040091">
        <w:rPr>
          <w:rFonts w:ascii="Verdana" w:hAnsi="Verdana"/>
          <w:b/>
          <w:bCs/>
          <w:sz w:val="20"/>
          <w:szCs w:val="20"/>
        </w:rPr>
        <w:t>.</w:t>
      </w:r>
    </w:p>
    <w:p w14:paraId="22B07B9D" w14:textId="77777777" w:rsidR="00214CC6" w:rsidRPr="00040091" w:rsidRDefault="00214CC6" w:rsidP="00A65594">
      <w:pPr>
        <w:suppressAutoHyphens/>
        <w:spacing w:before="120"/>
        <w:ind w:left="720"/>
        <w:jc w:val="both"/>
        <w:rPr>
          <w:rFonts w:ascii="Verdana" w:hAnsi="Verdana"/>
          <w:bCs/>
          <w:i/>
          <w:sz w:val="20"/>
          <w:szCs w:val="20"/>
        </w:rPr>
      </w:pPr>
      <w:r w:rsidRPr="00040091">
        <w:rPr>
          <w:rFonts w:ascii="Verdana" w:hAnsi="Verdana"/>
          <w:bCs/>
          <w:i/>
          <w:sz w:val="20"/>
          <w:szCs w:val="20"/>
        </w:rPr>
        <w:t>Zgodnie z wiedzą Wykonawcy, zastosowanie będzie miała następująca stawka podatku od towarów i usług ___________ %</w:t>
      </w:r>
    </w:p>
    <w:p w14:paraId="6782E936" w14:textId="32600148" w:rsidR="009D39E9" w:rsidRDefault="00707EAA" w:rsidP="00B42359">
      <w:pPr>
        <w:pStyle w:val="Tekstpodstawowy2"/>
        <w:rPr>
          <w:rFonts w:ascii="Verdana" w:hAnsi="Verdana" w:cs="Verdana"/>
          <w:b w:val="0"/>
          <w:i/>
          <w:sz w:val="16"/>
          <w:szCs w:val="16"/>
        </w:rPr>
      </w:pPr>
      <w:r w:rsidRPr="00707EAA">
        <w:rPr>
          <w:rFonts w:ascii="Verdana" w:hAnsi="Verdana" w:cs="Verdana"/>
          <w:b w:val="0"/>
          <w:i/>
          <w:sz w:val="16"/>
          <w:szCs w:val="16"/>
        </w:rPr>
        <w:t>*niepotrzebne skreślić</w:t>
      </w:r>
    </w:p>
    <w:p w14:paraId="243998C8" w14:textId="77777777" w:rsidR="00707EAA" w:rsidRPr="00707EAA" w:rsidRDefault="00707EAA" w:rsidP="00B42359">
      <w:pPr>
        <w:pStyle w:val="Tekstpodstawowy2"/>
        <w:rPr>
          <w:rFonts w:ascii="Verdana" w:hAnsi="Verdana"/>
          <w:b w:val="0"/>
          <w:i/>
          <w:iCs/>
          <w:sz w:val="20"/>
          <w:szCs w:val="20"/>
        </w:rPr>
      </w:pPr>
    </w:p>
    <w:p w14:paraId="50A6F42A" w14:textId="4B2D4035" w:rsidR="004F3A35" w:rsidRPr="00040091" w:rsidRDefault="00847D4D" w:rsidP="0030002D">
      <w:pPr>
        <w:pStyle w:val="Akapitzlist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040091">
        <w:rPr>
          <w:rFonts w:ascii="Verdana" w:hAnsi="Verdana"/>
          <w:b/>
          <w:iCs/>
          <w:sz w:val="20"/>
          <w:szCs w:val="20"/>
        </w:rPr>
        <w:t>ZOBOWIĄZUJEMY SIĘ</w:t>
      </w:r>
      <w:r w:rsidRPr="00040091">
        <w:rPr>
          <w:rFonts w:ascii="Verdana" w:hAnsi="Verdana"/>
          <w:iCs/>
          <w:sz w:val="20"/>
          <w:szCs w:val="20"/>
        </w:rPr>
        <w:t xml:space="preserve"> </w:t>
      </w:r>
      <w:r w:rsidRPr="00040091">
        <w:rPr>
          <w:rFonts w:ascii="Verdana" w:eastAsiaTheme="minorHAnsi" w:hAnsi="Verdana" w:cs="Verdana"/>
          <w:sz w:val="20"/>
          <w:szCs w:val="20"/>
        </w:rPr>
        <w:t xml:space="preserve">do wykonania zamówienia w terminie określonym w </w:t>
      </w:r>
      <w:r w:rsidR="001C6EB6">
        <w:rPr>
          <w:rFonts w:ascii="Verdana" w:eastAsiaTheme="minorHAnsi" w:hAnsi="Verdana" w:cs="Verdana"/>
          <w:sz w:val="20"/>
          <w:szCs w:val="20"/>
        </w:rPr>
        <w:t>OPZ</w:t>
      </w:r>
      <w:r w:rsidRPr="00040091">
        <w:rPr>
          <w:rFonts w:ascii="Verdana" w:eastAsiaTheme="minorHAnsi" w:hAnsi="Verdana" w:cs="Verdana"/>
          <w:sz w:val="20"/>
          <w:szCs w:val="20"/>
        </w:rPr>
        <w:t>.</w:t>
      </w:r>
    </w:p>
    <w:p w14:paraId="2FF1E259" w14:textId="77777777" w:rsidR="00B42359" w:rsidRPr="00040091" w:rsidRDefault="00B42359" w:rsidP="00B42359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6D854A2B" w14:textId="096D77F5" w:rsidR="008F5A31" w:rsidRDefault="00E003ED" w:rsidP="0030002D">
      <w:pPr>
        <w:pStyle w:val="Akapitzlist"/>
        <w:numPr>
          <w:ilvl w:val="0"/>
          <w:numId w:val="25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040091">
        <w:rPr>
          <w:rFonts w:ascii="Verdana" w:hAnsi="Verdana"/>
          <w:b/>
          <w:sz w:val="20"/>
          <w:szCs w:val="20"/>
        </w:rPr>
        <w:t xml:space="preserve">AKCEPTUJEMY </w:t>
      </w:r>
      <w:r w:rsidRPr="00040091">
        <w:rPr>
          <w:rFonts w:ascii="Verdana" w:hAnsi="Verdana"/>
          <w:sz w:val="20"/>
          <w:szCs w:val="20"/>
        </w:rPr>
        <w:t xml:space="preserve">warunki płatności określone przez Zamawiającego w </w:t>
      </w:r>
      <w:r w:rsidR="001C6EB6">
        <w:rPr>
          <w:rFonts w:ascii="Verdana" w:hAnsi="Verdana"/>
          <w:sz w:val="20"/>
          <w:szCs w:val="20"/>
        </w:rPr>
        <w:t>OPZ</w:t>
      </w:r>
      <w:r w:rsidRPr="00040091">
        <w:rPr>
          <w:rFonts w:ascii="Verdana" w:hAnsi="Verdana"/>
          <w:sz w:val="20"/>
          <w:szCs w:val="20"/>
        </w:rPr>
        <w:t>.</w:t>
      </w:r>
    </w:p>
    <w:p w14:paraId="6C4035E4" w14:textId="77777777" w:rsidR="008D6715" w:rsidRPr="008D6715" w:rsidRDefault="008D6715" w:rsidP="008D6715">
      <w:pPr>
        <w:pStyle w:val="Akapitzlist"/>
        <w:rPr>
          <w:rFonts w:ascii="Verdana" w:hAnsi="Verdana"/>
          <w:sz w:val="20"/>
          <w:szCs w:val="20"/>
        </w:rPr>
      </w:pPr>
    </w:p>
    <w:p w14:paraId="08F64EF8" w14:textId="4A151174" w:rsidR="008D6715" w:rsidRPr="008D6715" w:rsidRDefault="008D6715" w:rsidP="008D6715">
      <w:pPr>
        <w:pStyle w:val="Akapitzlist"/>
        <w:numPr>
          <w:ilvl w:val="0"/>
          <w:numId w:val="25"/>
        </w:numPr>
        <w:tabs>
          <w:tab w:val="left" w:pos="426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5931C6">
        <w:rPr>
          <w:rFonts w:ascii="Verdana" w:hAnsi="Verdana"/>
          <w:b/>
          <w:sz w:val="20"/>
          <w:szCs w:val="20"/>
        </w:rPr>
        <w:t>JESTEŚMY</w:t>
      </w:r>
      <w:r w:rsidRPr="005931C6">
        <w:rPr>
          <w:rFonts w:ascii="Verdana" w:hAnsi="Verdana"/>
          <w:sz w:val="20"/>
          <w:szCs w:val="20"/>
        </w:rPr>
        <w:t xml:space="preserve"> związani ofertą przez okres wskazany w </w:t>
      </w:r>
      <w:r w:rsidR="001C6EB6">
        <w:rPr>
          <w:rFonts w:ascii="Verdana" w:hAnsi="Verdana"/>
          <w:sz w:val="20"/>
          <w:szCs w:val="20"/>
        </w:rPr>
        <w:t>OPZ</w:t>
      </w:r>
      <w:r w:rsidRPr="005931C6">
        <w:rPr>
          <w:rFonts w:ascii="Verdana" w:hAnsi="Verdana"/>
          <w:sz w:val="20"/>
          <w:szCs w:val="20"/>
        </w:rPr>
        <w:t xml:space="preserve">. </w:t>
      </w:r>
    </w:p>
    <w:p w14:paraId="2D7B4BA8" w14:textId="77777777" w:rsidR="008F5A31" w:rsidRPr="00040091" w:rsidRDefault="008F5A31" w:rsidP="00DB0B42">
      <w:pPr>
        <w:rPr>
          <w:rFonts w:ascii="Verdana" w:hAnsi="Verdana"/>
          <w:b/>
        </w:rPr>
      </w:pPr>
    </w:p>
    <w:p w14:paraId="030A648E" w14:textId="449F5FD8" w:rsidR="00EF0E85" w:rsidRDefault="00424312" w:rsidP="002C7EC6">
      <w:pPr>
        <w:pStyle w:val="Akapitzlist"/>
        <w:numPr>
          <w:ilvl w:val="0"/>
          <w:numId w:val="25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2C7EC6">
        <w:rPr>
          <w:rFonts w:ascii="Verdana" w:hAnsi="Verdana"/>
          <w:b/>
          <w:sz w:val="20"/>
          <w:szCs w:val="20"/>
        </w:rPr>
        <w:t>OŚWIADCZAMY,</w:t>
      </w:r>
      <w:r w:rsidRPr="002C7EC6">
        <w:rPr>
          <w:rFonts w:ascii="Verdana" w:hAnsi="Verdana"/>
          <w:sz w:val="20"/>
          <w:szCs w:val="20"/>
        </w:rPr>
        <w:t xml:space="preserve"> że zapoznaliśmy się z </w:t>
      </w:r>
      <w:r w:rsidR="00EF0E85" w:rsidRPr="002C7EC6">
        <w:rPr>
          <w:rFonts w:ascii="Verdana" w:hAnsi="Verdana"/>
          <w:sz w:val="20"/>
          <w:szCs w:val="20"/>
        </w:rPr>
        <w:t>Projektowanymi Postanowieniami Umowy, i zobowiązujemy się, w przypadku wyboru naszej oferty, do zawarcia umowy zgodnej z niniejszą ofertą, na warunkach określonych w </w:t>
      </w:r>
      <w:r w:rsidR="001C6EB6">
        <w:rPr>
          <w:rFonts w:ascii="Verdana" w:hAnsi="Verdana"/>
          <w:sz w:val="20"/>
          <w:szCs w:val="20"/>
        </w:rPr>
        <w:t>OZP</w:t>
      </w:r>
      <w:r w:rsidR="00EF0E85" w:rsidRPr="002C7EC6">
        <w:rPr>
          <w:rFonts w:ascii="Verdana" w:hAnsi="Verdana"/>
          <w:sz w:val="20"/>
          <w:szCs w:val="20"/>
        </w:rPr>
        <w:t>, w miejscu i terminie wyznaczonym przez Zamawiającego.</w:t>
      </w:r>
    </w:p>
    <w:p w14:paraId="1C56F4A8" w14:textId="77777777" w:rsidR="001C6EB6" w:rsidRPr="001C6EB6" w:rsidRDefault="001C6EB6" w:rsidP="001C6EB6">
      <w:pPr>
        <w:pStyle w:val="Akapitzlist"/>
        <w:rPr>
          <w:rFonts w:ascii="Verdana" w:hAnsi="Verdana"/>
          <w:sz w:val="20"/>
          <w:szCs w:val="20"/>
        </w:rPr>
      </w:pPr>
    </w:p>
    <w:p w14:paraId="312CBCE2" w14:textId="77777777" w:rsidR="001C6EB6" w:rsidRDefault="001C6EB6" w:rsidP="001C6EB6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699D3170" w14:textId="03C6F17D" w:rsidR="00424312" w:rsidRPr="002C7EC6" w:rsidRDefault="00D266CD" w:rsidP="002C7EC6">
      <w:pPr>
        <w:pStyle w:val="Akapitzlist"/>
        <w:numPr>
          <w:ilvl w:val="0"/>
          <w:numId w:val="25"/>
        </w:numPr>
        <w:tabs>
          <w:tab w:val="left" w:pos="252"/>
        </w:tabs>
        <w:ind w:left="168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424312" w:rsidRPr="002C7EC6">
        <w:rPr>
          <w:rFonts w:ascii="Verdana" w:hAnsi="Verdana"/>
          <w:b/>
          <w:sz w:val="20"/>
          <w:szCs w:val="20"/>
        </w:rPr>
        <w:t>UPOWAŻNIONYM DO KONTAKTU</w:t>
      </w:r>
      <w:r w:rsidR="00424312" w:rsidRPr="002C7EC6">
        <w:rPr>
          <w:rFonts w:ascii="Verdana" w:hAnsi="Verdana"/>
          <w:sz w:val="20"/>
          <w:szCs w:val="20"/>
        </w:rPr>
        <w:t xml:space="preserve"> w sprawie pr</w:t>
      </w:r>
      <w:r w:rsidR="004F3A35" w:rsidRPr="002C7EC6">
        <w:rPr>
          <w:rFonts w:ascii="Verdana" w:hAnsi="Verdana"/>
          <w:sz w:val="20"/>
          <w:szCs w:val="20"/>
        </w:rPr>
        <w:t>zedmiotowego postępowania jest:</w:t>
      </w:r>
      <w:r w:rsidR="002C7EC6" w:rsidRPr="002C7EC6">
        <w:rPr>
          <w:rFonts w:ascii="Verdana" w:hAnsi="Verdana"/>
          <w:sz w:val="20"/>
          <w:szCs w:val="20"/>
        </w:rPr>
        <w:t xml:space="preserve"> </w:t>
      </w:r>
      <w:r w:rsidR="002C7EC6">
        <w:rPr>
          <w:rFonts w:ascii="Verdana" w:hAnsi="Verdana"/>
          <w:sz w:val="20"/>
          <w:szCs w:val="20"/>
        </w:rPr>
        <w:t xml:space="preserve">   </w:t>
      </w:r>
      <w:r w:rsidR="002C7EC6" w:rsidRPr="002C7EC6">
        <w:rPr>
          <w:rFonts w:ascii="Verdana" w:hAnsi="Verdana"/>
          <w:sz w:val="20"/>
          <w:szCs w:val="20"/>
        </w:rPr>
        <w:t xml:space="preserve">Imię i </w:t>
      </w:r>
      <w:r w:rsidR="00424312" w:rsidRPr="002C7EC6">
        <w:rPr>
          <w:rFonts w:ascii="Verdana" w:hAnsi="Verdana"/>
          <w:sz w:val="20"/>
          <w:szCs w:val="20"/>
        </w:rPr>
        <w:t>nazwisko:_______________________</w:t>
      </w:r>
      <w:r w:rsidR="002C7EC6" w:rsidRPr="002C7EC6">
        <w:rPr>
          <w:rFonts w:ascii="Verdana" w:hAnsi="Verdana"/>
          <w:sz w:val="20"/>
          <w:szCs w:val="20"/>
        </w:rPr>
        <w:t>____________</w:t>
      </w:r>
    </w:p>
    <w:p w14:paraId="4E7E8841" w14:textId="27321B46" w:rsidR="00EF0E85" w:rsidRDefault="00424312" w:rsidP="005B16E9">
      <w:pPr>
        <w:pStyle w:val="Zwykytekst1"/>
        <w:tabs>
          <w:tab w:val="left" w:leader="dot" w:pos="9072"/>
        </w:tabs>
        <w:spacing w:before="120"/>
        <w:ind w:left="426"/>
        <w:rPr>
          <w:rFonts w:ascii="Verdana" w:hAnsi="Verdana"/>
        </w:rPr>
      </w:pPr>
      <w:r w:rsidRPr="002C7EC6">
        <w:rPr>
          <w:rFonts w:ascii="Verdana" w:hAnsi="Verdana"/>
        </w:rPr>
        <w:t>tel. _______________ e-mail: ________________________</w:t>
      </w:r>
    </w:p>
    <w:p w14:paraId="484D12DD" w14:textId="38DA1D3D" w:rsidR="001C6EB6" w:rsidRDefault="001C6EB6" w:rsidP="005B16E9">
      <w:pPr>
        <w:pStyle w:val="Zwykytekst1"/>
        <w:tabs>
          <w:tab w:val="left" w:leader="dot" w:pos="9072"/>
        </w:tabs>
        <w:spacing w:before="120"/>
        <w:ind w:left="426"/>
        <w:rPr>
          <w:rFonts w:ascii="Verdana" w:hAnsi="Verdana"/>
        </w:rPr>
      </w:pPr>
    </w:p>
    <w:p w14:paraId="22A06F8D" w14:textId="77777777" w:rsidR="001C6EB6" w:rsidRPr="002C7EC6" w:rsidRDefault="001C6EB6" w:rsidP="005B16E9">
      <w:pPr>
        <w:pStyle w:val="Zwykytekst1"/>
        <w:tabs>
          <w:tab w:val="left" w:leader="dot" w:pos="9072"/>
        </w:tabs>
        <w:spacing w:before="120"/>
        <w:ind w:left="426"/>
        <w:rPr>
          <w:rFonts w:ascii="Verdana" w:hAnsi="Verdana"/>
        </w:rPr>
      </w:pPr>
    </w:p>
    <w:p w14:paraId="673DF509" w14:textId="01DA902F" w:rsidR="00424312" w:rsidRPr="00056A1E" w:rsidRDefault="00174D5C" w:rsidP="001C6EB6">
      <w:pPr>
        <w:pStyle w:val="Zwykytekst1"/>
        <w:numPr>
          <w:ilvl w:val="0"/>
          <w:numId w:val="25"/>
        </w:numPr>
        <w:tabs>
          <w:tab w:val="left" w:pos="426"/>
        </w:tabs>
        <w:spacing w:before="120"/>
        <w:jc w:val="both"/>
        <w:rPr>
          <w:rFonts w:ascii="Verdana" w:hAnsi="Verdana"/>
        </w:rPr>
      </w:pPr>
      <w:r w:rsidRPr="00056A1E">
        <w:rPr>
          <w:rFonts w:ascii="Verdana" w:hAnsi="Verdana"/>
          <w:b/>
        </w:rPr>
        <w:lastRenderedPageBreak/>
        <w:t xml:space="preserve"> </w:t>
      </w:r>
      <w:r w:rsidR="00424312" w:rsidRPr="00056A1E">
        <w:rPr>
          <w:rFonts w:ascii="Verdana" w:hAnsi="Verdana"/>
          <w:b/>
        </w:rPr>
        <w:t xml:space="preserve">SPIS dołączonych oświadczeń i dokumentów: </w:t>
      </w:r>
      <w:r w:rsidR="00424312" w:rsidRPr="00056A1E">
        <w:rPr>
          <w:rFonts w:ascii="Verdana" w:hAnsi="Verdana"/>
          <w:i/>
        </w:rPr>
        <w:t>(należy wymienić wszystkie złożone oświadczenia i dokumenty itp.)</w:t>
      </w:r>
      <w:r w:rsidR="00424312" w:rsidRPr="00056A1E">
        <w:rPr>
          <w:rFonts w:ascii="Verdana" w:hAnsi="Verdana"/>
        </w:rPr>
        <w:t>:</w:t>
      </w:r>
    </w:p>
    <w:p w14:paraId="4EEE48CA" w14:textId="77777777" w:rsidR="00424312" w:rsidRPr="00056A1E" w:rsidRDefault="00424312" w:rsidP="00A65594">
      <w:pPr>
        <w:pStyle w:val="Zwykytekst1"/>
        <w:tabs>
          <w:tab w:val="left" w:pos="1080"/>
        </w:tabs>
        <w:spacing w:before="120"/>
        <w:jc w:val="both"/>
        <w:rPr>
          <w:rFonts w:ascii="Verdana" w:hAnsi="Verdana"/>
        </w:rPr>
      </w:pPr>
      <w:r w:rsidRPr="00056A1E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736EE51A" w14:textId="7FE43C26" w:rsidR="00B42359" w:rsidRDefault="00B42359" w:rsidP="00B42359">
      <w:pPr>
        <w:pStyle w:val="Zwykytekst1"/>
        <w:spacing w:before="120" w:after="120"/>
        <w:rPr>
          <w:rFonts w:ascii="Verdana" w:hAnsi="Verdana"/>
          <w:b/>
          <w:bCs/>
        </w:rPr>
      </w:pPr>
    </w:p>
    <w:p w14:paraId="71E48C64" w14:textId="77777777" w:rsidR="001C6EB6" w:rsidRPr="00543C03" w:rsidRDefault="001C6EB6" w:rsidP="00B42359">
      <w:pPr>
        <w:pStyle w:val="Zwykytekst1"/>
        <w:spacing w:before="120" w:after="120"/>
        <w:rPr>
          <w:rFonts w:ascii="Verdana" w:hAnsi="Verdana"/>
          <w:sz w:val="16"/>
          <w:szCs w:val="16"/>
        </w:rPr>
      </w:pPr>
    </w:p>
    <w:p w14:paraId="0058099D" w14:textId="0FB01456" w:rsidR="00B42359" w:rsidRPr="00056A1E" w:rsidRDefault="00543C03" w:rsidP="00B423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 dnia ___.___ 2025</w:t>
      </w:r>
      <w:r w:rsidR="00B42359" w:rsidRPr="00056A1E">
        <w:rPr>
          <w:rFonts w:ascii="Verdana" w:hAnsi="Verdana"/>
          <w:sz w:val="20"/>
          <w:szCs w:val="20"/>
        </w:rPr>
        <w:t xml:space="preserve"> roku</w:t>
      </w:r>
    </w:p>
    <w:p w14:paraId="4C75868E" w14:textId="77777777" w:rsidR="00B42359" w:rsidRPr="00056A1E" w:rsidRDefault="00B42359" w:rsidP="00B42359">
      <w:pPr>
        <w:ind w:left="4248" w:firstLine="708"/>
        <w:jc w:val="both"/>
        <w:rPr>
          <w:rFonts w:ascii="Verdana" w:eastAsia="Calibri" w:hAnsi="Verdana" w:cs="Arial"/>
          <w:sz w:val="20"/>
          <w:szCs w:val="20"/>
        </w:rPr>
      </w:pPr>
      <w:r w:rsidRPr="00056A1E">
        <w:rPr>
          <w:rFonts w:ascii="Verdana" w:eastAsia="Calibri" w:hAnsi="Verdana" w:cs="Arial"/>
          <w:sz w:val="20"/>
          <w:szCs w:val="20"/>
        </w:rPr>
        <w:t>________________________</w:t>
      </w:r>
    </w:p>
    <w:p w14:paraId="53B7CA1B" w14:textId="77777777" w:rsidR="005A08E6" w:rsidRPr="00CF2DE9" w:rsidRDefault="00B42359" w:rsidP="00CF2DE9">
      <w:pPr>
        <w:pStyle w:val="rozdzia"/>
      </w:pPr>
      <w:r w:rsidRPr="00056A1E">
        <w:t xml:space="preserve">       (podpis)</w:t>
      </w:r>
    </w:p>
    <w:p w14:paraId="4CD151D6" w14:textId="77777777" w:rsidR="009D39E9" w:rsidRPr="00056A1E" w:rsidRDefault="00424312" w:rsidP="008F5A31">
      <w:pPr>
        <w:pStyle w:val="Zwykytekst1"/>
        <w:spacing w:before="120"/>
        <w:jc w:val="both"/>
        <w:rPr>
          <w:rFonts w:ascii="Verdana" w:hAnsi="Verdana"/>
          <w:sz w:val="16"/>
          <w:szCs w:val="16"/>
        </w:rPr>
      </w:pPr>
      <w:r w:rsidRPr="00056A1E">
        <w:rPr>
          <w:rFonts w:ascii="Verdana" w:hAnsi="Verdana"/>
          <w:sz w:val="16"/>
          <w:szCs w:val="16"/>
        </w:rPr>
        <w:t>* niepotrzebne skreślić</w:t>
      </w:r>
    </w:p>
    <w:p w14:paraId="153D6B64" w14:textId="77777777" w:rsidR="00DB0B42" w:rsidRDefault="00DB0B42" w:rsidP="008F5A31">
      <w:pPr>
        <w:pStyle w:val="Zwykytekst1"/>
        <w:spacing w:before="120"/>
        <w:jc w:val="both"/>
        <w:rPr>
          <w:rFonts w:ascii="Verdana" w:hAnsi="Verdana"/>
          <w:color w:val="FF0000"/>
          <w:sz w:val="16"/>
          <w:szCs w:val="16"/>
        </w:rPr>
      </w:pPr>
    </w:p>
    <w:p w14:paraId="704D9D56" w14:textId="77777777" w:rsidR="009424E4" w:rsidRDefault="009424E4" w:rsidP="005A08E6">
      <w:pPr>
        <w:tabs>
          <w:tab w:val="left" w:pos="2625"/>
        </w:tabs>
        <w:jc w:val="right"/>
        <w:rPr>
          <w:rFonts w:ascii="Verdana" w:hAnsi="Verdana"/>
          <w:b/>
          <w:sz w:val="20"/>
          <w:szCs w:val="20"/>
        </w:rPr>
      </w:pPr>
    </w:p>
    <w:p w14:paraId="6C99ED6B" w14:textId="77777777" w:rsidR="009424E4" w:rsidRDefault="009424E4" w:rsidP="005A08E6">
      <w:pPr>
        <w:tabs>
          <w:tab w:val="left" w:pos="2625"/>
        </w:tabs>
        <w:jc w:val="right"/>
        <w:rPr>
          <w:rFonts w:ascii="Verdana" w:hAnsi="Verdana"/>
          <w:b/>
          <w:sz w:val="20"/>
          <w:szCs w:val="20"/>
        </w:rPr>
      </w:pPr>
    </w:p>
    <w:p w14:paraId="68360167" w14:textId="77777777" w:rsidR="007B65AE" w:rsidRDefault="007B65AE" w:rsidP="007B65AE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  <w:lang w:eastAsia="en-US"/>
        </w:rPr>
      </w:pPr>
    </w:p>
    <w:p w14:paraId="3D95962A" w14:textId="77777777" w:rsidR="0030002D" w:rsidRDefault="0030002D" w:rsidP="007B65AE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  <w:lang w:eastAsia="en-US"/>
        </w:rPr>
      </w:pPr>
    </w:p>
    <w:p w14:paraId="2EAEADAA" w14:textId="77777777" w:rsidR="0030002D" w:rsidRDefault="0030002D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142CB9E5" w14:textId="77777777" w:rsidR="008D6715" w:rsidRDefault="008D6715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5AC6ECCC" w14:textId="77777777" w:rsidR="008D6715" w:rsidRDefault="008D6715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248BECB3" w14:textId="77777777" w:rsidR="008D6715" w:rsidRDefault="008D6715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6BB787A3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502BD81A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68EC94D7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24D2174B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2D5E4A66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0FC4FD68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3AA6DFA6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31F9C6E4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5200F41B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1638AAD3" w14:textId="1B41C086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44838469" w14:textId="047B7EAC" w:rsidR="006C7E32" w:rsidRDefault="006C7E32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10B74DC0" w14:textId="77777777" w:rsidR="006C7E32" w:rsidRDefault="006C7E32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2BB60EE7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335EDCE4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766C47CB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51812BDA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2E1A4C73" w14:textId="77777777" w:rsidR="008073B9" w:rsidRDefault="008073B9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6A837481" w14:textId="77777777" w:rsidR="008D6715" w:rsidRDefault="008D6715" w:rsidP="00846173">
      <w:pPr>
        <w:spacing w:after="200" w:line="276" w:lineRule="auto"/>
        <w:rPr>
          <w:rFonts w:ascii="Verdana" w:eastAsia="Calibri" w:hAnsi="Verdana"/>
          <w:i/>
          <w:sz w:val="16"/>
          <w:szCs w:val="16"/>
          <w:lang w:eastAsia="en-US"/>
        </w:rPr>
      </w:pPr>
    </w:p>
    <w:p w14:paraId="6847E25E" w14:textId="59F19100" w:rsidR="008F22E4" w:rsidRPr="001B7CEB" w:rsidRDefault="008F22E4" w:rsidP="00CE73C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1B7CEB" w:rsidRPr="001B7CEB" w14:paraId="5DF2759E" w14:textId="77777777" w:rsidTr="006C7E32">
        <w:trPr>
          <w:trHeight w:val="558"/>
        </w:trPr>
        <w:tc>
          <w:tcPr>
            <w:tcW w:w="8856" w:type="dxa"/>
            <w:shd w:val="clear" w:color="auto" w:fill="CCCCCC"/>
            <w:vAlign w:val="center"/>
          </w:tcPr>
          <w:p w14:paraId="05CB290C" w14:textId="3313ECE9" w:rsidR="008F22E4" w:rsidRPr="006C7E32" w:rsidRDefault="008F22E4" w:rsidP="006C7E32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B7CEB">
              <w:rPr>
                <w:rFonts w:ascii="Verdana" w:hAnsi="Verdana"/>
                <w:b/>
                <w:sz w:val="20"/>
                <w:szCs w:val="20"/>
              </w:rPr>
              <w:lastRenderedPageBreak/>
              <w:t>OŚWIADCZENIE</w:t>
            </w:r>
            <w:r w:rsidR="006C7E32">
              <w:rPr>
                <w:rFonts w:ascii="Verdana" w:hAnsi="Verdana"/>
                <w:b/>
                <w:sz w:val="20"/>
                <w:szCs w:val="20"/>
              </w:rPr>
              <w:t xml:space="preserve"> WYKONAWCY</w:t>
            </w:r>
          </w:p>
        </w:tc>
      </w:tr>
    </w:tbl>
    <w:p w14:paraId="39971A72" w14:textId="77777777" w:rsidR="001B7CEB" w:rsidRPr="001B7CEB" w:rsidRDefault="001B7CEB" w:rsidP="001B7CE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</w:rPr>
      </w:pPr>
    </w:p>
    <w:p w14:paraId="74DE5E67" w14:textId="2B9F807E" w:rsidR="001B7CEB" w:rsidRPr="001B7CEB" w:rsidRDefault="001B7CEB" w:rsidP="001B7CE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</w:rPr>
      </w:pPr>
      <w:r w:rsidRPr="001B7CEB">
        <w:rPr>
          <w:rFonts w:ascii="Verdana" w:hAnsi="Verdana"/>
        </w:rPr>
        <w:t xml:space="preserve">Numer sprawy: </w:t>
      </w:r>
      <w:r w:rsidR="00E02D2F" w:rsidRPr="00E02D2F">
        <w:rPr>
          <w:rFonts w:ascii="Verdana" w:hAnsi="Verdana" w:cs="Verdana"/>
          <w:b/>
          <w:bCs/>
        </w:rPr>
        <w:t>GDDKiA OS</w:t>
      </w:r>
      <w:r w:rsidR="006C7E32">
        <w:rPr>
          <w:rFonts w:ascii="Verdana" w:hAnsi="Verdana" w:cs="Verdana"/>
          <w:b/>
          <w:bCs/>
        </w:rPr>
        <w:t>Z.F-2</w:t>
      </w:r>
      <w:r w:rsidR="00E02D2F" w:rsidRPr="00E02D2F">
        <w:rPr>
          <w:rFonts w:ascii="Verdana" w:hAnsi="Verdana" w:cs="Verdana"/>
          <w:b/>
          <w:bCs/>
        </w:rPr>
        <w:t>.24</w:t>
      </w:r>
      <w:r w:rsidR="006C7E32">
        <w:rPr>
          <w:rFonts w:ascii="Verdana" w:hAnsi="Verdana" w:cs="Verdana"/>
          <w:b/>
          <w:bCs/>
        </w:rPr>
        <w:t>3</w:t>
      </w:r>
      <w:r w:rsidR="00E02D2F" w:rsidRPr="00E02D2F">
        <w:rPr>
          <w:rFonts w:ascii="Verdana" w:hAnsi="Verdana" w:cs="Verdana"/>
          <w:b/>
          <w:bCs/>
        </w:rPr>
        <w:t>1.</w:t>
      </w:r>
      <w:r w:rsidR="00D467D1">
        <w:rPr>
          <w:rFonts w:ascii="Verdana" w:hAnsi="Verdana" w:cs="Verdana"/>
          <w:b/>
          <w:bCs/>
        </w:rPr>
        <w:t>2</w:t>
      </w:r>
      <w:r w:rsidR="006C7E32">
        <w:rPr>
          <w:rFonts w:ascii="Verdana" w:hAnsi="Verdana" w:cs="Verdana"/>
          <w:b/>
          <w:bCs/>
        </w:rPr>
        <w:t>5</w:t>
      </w:r>
      <w:r w:rsidR="00E02D2F" w:rsidRPr="00E02D2F">
        <w:rPr>
          <w:rFonts w:ascii="Verdana" w:hAnsi="Verdana" w:cs="Verdana"/>
          <w:b/>
          <w:bCs/>
        </w:rPr>
        <w:t>.2025</w:t>
      </w:r>
    </w:p>
    <w:p w14:paraId="11D89134" w14:textId="77777777" w:rsidR="001B7CEB" w:rsidRPr="001B7CEB" w:rsidRDefault="001B7CEB" w:rsidP="00CE73C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</w:p>
    <w:p w14:paraId="3C472E10" w14:textId="77777777" w:rsidR="008F22E4" w:rsidRPr="001B7CEB" w:rsidRDefault="008F22E4" w:rsidP="00CE73C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1B7CEB">
        <w:rPr>
          <w:rFonts w:ascii="Verdana" w:hAnsi="Verdana" w:cs="Arial"/>
          <w:spacing w:val="4"/>
          <w:sz w:val="20"/>
          <w:szCs w:val="20"/>
        </w:rPr>
        <w:t xml:space="preserve">Składając ofertę w postępowaniu o udzielenie zamówienia publicznego pn.: </w:t>
      </w:r>
    </w:p>
    <w:p w14:paraId="0D35F11B" w14:textId="7954C64A" w:rsidR="006C7E32" w:rsidRDefault="00F245EF" w:rsidP="00E02D2F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iCs/>
          <w:sz w:val="20"/>
          <w:szCs w:val="22"/>
        </w:rPr>
      </w:pPr>
      <w:r w:rsidRPr="00F245EF">
        <w:rPr>
          <w:rFonts w:ascii="Verdana" w:hAnsi="Verdana" w:cs="Arial"/>
          <w:b/>
          <w:bCs/>
          <w:iCs/>
          <w:sz w:val="20"/>
          <w:szCs w:val="22"/>
        </w:rPr>
        <w:t xml:space="preserve">Zakup i dostawa fabrycznie nowego samochodu typu </w:t>
      </w:r>
      <w:proofErr w:type="spellStart"/>
      <w:r w:rsidRPr="00F245EF">
        <w:rPr>
          <w:rFonts w:ascii="Verdana" w:hAnsi="Verdana" w:cs="Arial"/>
          <w:b/>
          <w:bCs/>
          <w:iCs/>
          <w:sz w:val="20"/>
          <w:szCs w:val="22"/>
        </w:rPr>
        <w:t>kombivan</w:t>
      </w:r>
      <w:proofErr w:type="spellEnd"/>
      <w:r w:rsidRPr="00F245EF">
        <w:rPr>
          <w:rFonts w:ascii="Verdana" w:hAnsi="Verdana" w:cs="Arial"/>
          <w:b/>
          <w:bCs/>
          <w:iCs/>
          <w:sz w:val="20"/>
          <w:szCs w:val="22"/>
        </w:rPr>
        <w:t xml:space="preserve"> 5 osobowy</w:t>
      </w:r>
    </w:p>
    <w:p w14:paraId="44480430" w14:textId="77777777" w:rsidR="00F245EF" w:rsidRPr="001143F2" w:rsidRDefault="00F245EF" w:rsidP="00E02D2F">
      <w:pPr>
        <w:autoSpaceDE w:val="0"/>
        <w:autoSpaceDN w:val="0"/>
        <w:adjustRightInd w:val="0"/>
        <w:jc w:val="both"/>
        <w:rPr>
          <w:rFonts w:ascii="Verdana" w:eastAsiaTheme="minorHAnsi" w:hAnsi="Verdana" w:cs="Verdana-Bold"/>
          <w:b/>
          <w:bCs/>
          <w:sz w:val="20"/>
          <w:szCs w:val="22"/>
          <w:lang w:eastAsia="en-US"/>
        </w:rPr>
      </w:pPr>
      <w:bookmarkStart w:id="0" w:name="_GoBack"/>
      <w:bookmarkEnd w:id="0"/>
    </w:p>
    <w:p w14:paraId="67C2E3BE" w14:textId="77777777" w:rsidR="008F22E4" w:rsidRPr="001B7CEB" w:rsidRDefault="008F22E4" w:rsidP="008F22E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B7CEB">
        <w:rPr>
          <w:rFonts w:ascii="Verdana" w:hAnsi="Verdana" w:cs="Courier New"/>
          <w:sz w:val="20"/>
          <w:szCs w:val="20"/>
        </w:rPr>
        <w:t>JA/MY:</w:t>
      </w:r>
    </w:p>
    <w:p w14:paraId="3AA7CBBC" w14:textId="77777777" w:rsidR="008F22E4" w:rsidRPr="001B7CEB" w:rsidRDefault="008F22E4" w:rsidP="008F22E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B7CEB"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14:paraId="523FD1B9" w14:textId="77777777" w:rsidR="008F22E4" w:rsidRPr="001B7CEB" w:rsidRDefault="008F22E4" w:rsidP="008F22E4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1B7CEB">
        <w:rPr>
          <w:rFonts w:ascii="Verdana" w:hAnsi="Verdana" w:cs="Courier New"/>
          <w:i/>
          <w:sz w:val="20"/>
          <w:szCs w:val="20"/>
        </w:rPr>
        <w:t>(imię i nazwisko osoby/osób upoważnionej/-</w:t>
      </w:r>
      <w:proofErr w:type="spellStart"/>
      <w:r w:rsidRPr="001B7CEB"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1B7CEB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755D8BA8" w14:textId="77777777" w:rsidR="008F22E4" w:rsidRPr="001B7CEB" w:rsidRDefault="008F22E4" w:rsidP="008F22E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20C3A9FD" w14:textId="77777777" w:rsidR="008F22E4" w:rsidRPr="001B7CEB" w:rsidRDefault="008F22E4" w:rsidP="008F22E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B7CEB">
        <w:rPr>
          <w:rFonts w:ascii="Verdana" w:hAnsi="Verdana" w:cs="Courier New"/>
          <w:sz w:val="20"/>
          <w:szCs w:val="20"/>
        </w:rPr>
        <w:t>działając w imieniu i na rzecz:</w:t>
      </w:r>
    </w:p>
    <w:p w14:paraId="0D5D0F6D" w14:textId="77777777" w:rsidR="008F22E4" w:rsidRPr="001B7CEB" w:rsidRDefault="008F22E4" w:rsidP="008F22E4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B7CEB">
        <w:rPr>
          <w:rFonts w:ascii="Verdana" w:hAnsi="Verdana" w:cs="Courier New"/>
          <w:sz w:val="20"/>
          <w:szCs w:val="20"/>
        </w:rPr>
        <w:t>_______________________________________________________________________</w:t>
      </w:r>
    </w:p>
    <w:p w14:paraId="46258B22" w14:textId="77777777" w:rsidR="008F22E4" w:rsidRPr="001B7CEB" w:rsidRDefault="008F22E4" w:rsidP="008F22E4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1B7CEB">
        <w:rPr>
          <w:rFonts w:ascii="Verdana" w:hAnsi="Verdana" w:cs="Courier New"/>
          <w:i/>
          <w:sz w:val="20"/>
          <w:szCs w:val="20"/>
        </w:rPr>
        <w:t>(nazwa Wykonawcy/</w:t>
      </w:r>
      <w:r w:rsidRPr="009424E4">
        <w:rPr>
          <w:rFonts w:ascii="Verdana" w:hAnsi="Verdana" w:cs="Courier New"/>
          <w:i/>
          <w:sz w:val="20"/>
          <w:szCs w:val="20"/>
        </w:rPr>
        <w:t>Wykonawcy wspólnie ubiegającego się o udzielenie zamówienia/Podmiotu udostępniającego zasoby)</w:t>
      </w:r>
    </w:p>
    <w:p w14:paraId="2FA81D68" w14:textId="77777777" w:rsidR="006C7E32" w:rsidRPr="001B7CEB" w:rsidRDefault="006C7E32" w:rsidP="00723AE9">
      <w:pPr>
        <w:pStyle w:val="Zwykytekst"/>
        <w:suppressAutoHyphens/>
        <w:spacing w:before="120" w:after="120" w:line="276" w:lineRule="auto"/>
        <w:ind w:left="426"/>
        <w:jc w:val="both"/>
        <w:rPr>
          <w:rFonts w:ascii="Verdana" w:hAnsi="Verdana" w:cs="Arial"/>
          <w:spacing w:val="4"/>
        </w:rPr>
      </w:pPr>
    </w:p>
    <w:p w14:paraId="342CB9F2" w14:textId="5F7CE3DD" w:rsidR="00EA35F7" w:rsidRDefault="00EA35F7" w:rsidP="006C7E32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6C7E32">
        <w:rPr>
          <w:rFonts w:ascii="Verdana" w:hAnsi="Verdana"/>
          <w:b/>
          <w:sz w:val="20"/>
          <w:szCs w:val="20"/>
        </w:rPr>
        <w:t xml:space="preserve">W związku z art. 7 </w:t>
      </w:r>
      <w:r w:rsidRPr="006C7E32">
        <w:rPr>
          <w:rFonts w:ascii="Verdana" w:hAnsi="Verdana"/>
          <w:b/>
          <w:sz w:val="20"/>
          <w:szCs w:val="20"/>
          <w:lang w:eastAsia="x-none"/>
        </w:rPr>
        <w:t>ust</w:t>
      </w:r>
      <w:r w:rsidRPr="006C7E32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553E8141" w14:textId="77777777" w:rsidR="006C7E32" w:rsidRPr="006C7E32" w:rsidRDefault="006C7E32" w:rsidP="006C7E32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14:paraId="32E6481D" w14:textId="1E56AB2B" w:rsidR="00EA35F7" w:rsidRPr="001B7CEB" w:rsidRDefault="00EA35F7" w:rsidP="00EA35F7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1B7CEB">
        <w:rPr>
          <w:rFonts w:ascii="Verdana" w:hAnsi="Verdana"/>
          <w:sz w:val="20"/>
          <w:szCs w:val="20"/>
        </w:rPr>
        <w:t>1)</w:t>
      </w:r>
      <w:r w:rsidRPr="001B7CEB">
        <w:rPr>
          <w:rFonts w:ascii="Verdana" w:hAnsi="Verdana"/>
          <w:sz w:val="20"/>
          <w:szCs w:val="20"/>
        </w:rPr>
        <w:tab/>
        <w:t>Wykonawca</w:t>
      </w:r>
      <w:r w:rsidRPr="001B7CEB">
        <w:rPr>
          <w:rFonts w:ascii="Verdana" w:hAnsi="Verdana"/>
          <w:b/>
          <w:sz w:val="20"/>
          <w:szCs w:val="20"/>
        </w:rPr>
        <w:t xml:space="preserve"> jest* / nie jest* </w:t>
      </w:r>
      <w:r w:rsidRPr="001B7CEB"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7695A26" w14:textId="5757AA8F" w:rsidR="00EA35F7" w:rsidRPr="001B7CEB" w:rsidRDefault="00EA35F7" w:rsidP="00EA35F7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1B7CEB">
        <w:rPr>
          <w:rFonts w:ascii="Verdana" w:hAnsi="Verdana"/>
          <w:sz w:val="20"/>
          <w:szCs w:val="20"/>
        </w:rPr>
        <w:t>2)</w:t>
      </w:r>
      <w:r w:rsidRPr="001B7CEB">
        <w:rPr>
          <w:rFonts w:ascii="Verdana" w:hAnsi="Verdan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1B7CEB">
        <w:rPr>
          <w:rFonts w:ascii="Verdana" w:hAnsi="Verdana"/>
          <w:b/>
          <w:sz w:val="20"/>
          <w:szCs w:val="20"/>
        </w:rPr>
        <w:t xml:space="preserve">jest* / nie jest* </w:t>
      </w:r>
      <w:r w:rsidRPr="001B7CEB"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12C9B28" w14:textId="664ED340" w:rsidR="00EA35F7" w:rsidRPr="006C7E32" w:rsidRDefault="00EA35F7" w:rsidP="006C7E3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1B7CEB">
        <w:rPr>
          <w:rFonts w:ascii="Verdana" w:hAnsi="Verdana"/>
          <w:sz w:val="20"/>
          <w:szCs w:val="20"/>
        </w:rPr>
        <w:t>3)</w:t>
      </w:r>
      <w:r w:rsidRPr="001B7CEB">
        <w:rPr>
          <w:rFonts w:ascii="Verdana" w:hAnsi="Verdana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1B7CEB">
        <w:rPr>
          <w:rFonts w:ascii="Verdana" w:hAnsi="Verdana"/>
          <w:b/>
          <w:sz w:val="20"/>
          <w:szCs w:val="20"/>
        </w:rPr>
        <w:t xml:space="preserve">jest* / nie jest* </w:t>
      </w:r>
      <w:r w:rsidRPr="001B7CEB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DD6E967" w14:textId="77777777" w:rsidR="00EA35F7" w:rsidRPr="001B7CEB" w:rsidRDefault="00EA35F7" w:rsidP="006C7E32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0DEE2F26" w14:textId="66C5ADFE" w:rsidR="00EA35F7" w:rsidRPr="001B7CEB" w:rsidRDefault="00EA35F7" w:rsidP="00EA35F7">
      <w:pPr>
        <w:spacing w:before="120" w:after="120"/>
        <w:rPr>
          <w:rFonts w:ascii="Verdana" w:hAnsi="Verdana"/>
          <w:b/>
          <w:sz w:val="20"/>
          <w:szCs w:val="20"/>
        </w:rPr>
      </w:pPr>
      <w:r w:rsidRPr="001B7CEB">
        <w:rPr>
          <w:rFonts w:ascii="Verdana" w:hAnsi="Verdana"/>
          <w:sz w:val="18"/>
          <w:szCs w:val="18"/>
        </w:rPr>
        <w:t>* Niepotrzebne skreśli</w:t>
      </w:r>
      <w:r w:rsidR="006C7E32">
        <w:rPr>
          <w:rFonts w:ascii="Verdana" w:hAnsi="Verdana"/>
          <w:sz w:val="18"/>
          <w:szCs w:val="18"/>
        </w:rPr>
        <w:t>ć</w:t>
      </w:r>
    </w:p>
    <w:p w14:paraId="05937896" w14:textId="77777777" w:rsidR="00EA35F7" w:rsidRPr="001B7CEB" w:rsidRDefault="00EA35F7" w:rsidP="00EA35F7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389015D1" w14:textId="3ECC80CC" w:rsidR="009120D9" w:rsidRPr="006C7E32" w:rsidRDefault="008F22E4" w:rsidP="006C7E32">
      <w:pPr>
        <w:pStyle w:val="Zwykytekst"/>
        <w:suppressAutoHyphens/>
        <w:spacing w:before="120" w:after="120" w:line="276" w:lineRule="auto"/>
        <w:ind w:left="426"/>
        <w:jc w:val="both"/>
        <w:rPr>
          <w:rFonts w:ascii="Verdana" w:hAnsi="Verdana" w:cs="Arial"/>
          <w:color w:val="FF0000"/>
          <w:spacing w:val="4"/>
        </w:rPr>
      </w:pPr>
      <w:r w:rsidRPr="00A34FCB">
        <w:rPr>
          <w:color w:val="FF0000"/>
        </w:rPr>
        <w:t xml:space="preserve">                  </w:t>
      </w:r>
    </w:p>
    <w:sectPr w:rsidR="009120D9" w:rsidRPr="006C7E32" w:rsidSect="00CA4C0C">
      <w:footerReference w:type="default" r:id="rId10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31015" w14:textId="77777777" w:rsidR="006B2801" w:rsidRDefault="006B2801" w:rsidP="00BE245A">
      <w:r>
        <w:separator/>
      </w:r>
    </w:p>
  </w:endnote>
  <w:endnote w:type="continuationSeparator" w:id="0">
    <w:p w14:paraId="30E899CD" w14:textId="77777777" w:rsidR="006B2801" w:rsidRDefault="006B2801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-BoldItalic">
    <w:altName w:val="Times New Roman"/>
    <w:panose1 w:val="00000000000000000000"/>
    <w:charset w:val="00"/>
    <w:family w:val="roman"/>
    <w:notTrueType/>
    <w:pitch w:val="default"/>
  </w:font>
  <w:font w:name="Verdana-Bold">
    <w:altName w:val="Arial"/>
    <w:panose1 w:val="00000000000000000000"/>
    <w:charset w:val="00"/>
    <w:family w:val="roman"/>
    <w:notTrueType/>
    <w:pitch w:val="default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6CF42" w14:textId="0A582A78" w:rsidR="006B2801" w:rsidRDefault="006B2801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>
      <w:rPr>
        <w:rStyle w:val="Numerstrony"/>
        <w:rFonts w:ascii="Verdana" w:hAnsi="Verdana" w:cs="Verdana"/>
        <w:b/>
        <w:bCs/>
        <w:noProof/>
      </w:rPr>
      <w:t>24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68BEE" w14:textId="77777777" w:rsidR="006B2801" w:rsidRDefault="006B2801" w:rsidP="00BE245A">
      <w:r>
        <w:separator/>
      </w:r>
    </w:p>
  </w:footnote>
  <w:footnote w:type="continuationSeparator" w:id="0">
    <w:p w14:paraId="530C3246" w14:textId="77777777" w:rsidR="006B2801" w:rsidRDefault="006B2801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FC8EF7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6732282"/>
    <w:multiLevelType w:val="hybridMultilevel"/>
    <w:tmpl w:val="9282FBC2"/>
    <w:lvl w:ilvl="0" w:tplc="D922974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8F737B"/>
    <w:multiLevelType w:val="hybridMultilevel"/>
    <w:tmpl w:val="4DFC2C7A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A85C4B94">
      <w:start w:val="2"/>
      <w:numFmt w:val="lowerLetter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1F2DE4"/>
    <w:multiLevelType w:val="hybridMultilevel"/>
    <w:tmpl w:val="A47A5272"/>
    <w:lvl w:ilvl="0" w:tplc="5F662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C67FDA"/>
    <w:multiLevelType w:val="hybridMultilevel"/>
    <w:tmpl w:val="4AB2211E"/>
    <w:lvl w:ilvl="0" w:tplc="FD0EC4DC">
      <w:start w:val="1"/>
      <w:numFmt w:val="bullet"/>
      <w:lvlText w:val=""/>
      <w:lvlJc w:val="left"/>
      <w:pPr>
        <w:ind w:left="13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4" w15:restartNumberingAfterBreak="0">
    <w:nsid w:val="2A7579F2"/>
    <w:multiLevelType w:val="multilevel"/>
    <w:tmpl w:val="30A6B0F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A7E710B"/>
    <w:multiLevelType w:val="hybridMultilevel"/>
    <w:tmpl w:val="2124A95E"/>
    <w:lvl w:ilvl="0" w:tplc="FD0EC4DC">
      <w:start w:val="1"/>
      <w:numFmt w:val="bullet"/>
      <w:lvlText w:val=""/>
      <w:lvlJc w:val="left"/>
      <w:pPr>
        <w:ind w:left="1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1624824"/>
    <w:multiLevelType w:val="multilevel"/>
    <w:tmpl w:val="BD1C71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14FFB"/>
    <w:multiLevelType w:val="hybridMultilevel"/>
    <w:tmpl w:val="1FA66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933C2"/>
    <w:multiLevelType w:val="hybridMultilevel"/>
    <w:tmpl w:val="174E52E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A74765"/>
    <w:multiLevelType w:val="hybridMultilevel"/>
    <w:tmpl w:val="0EEE3D58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DA14C9C8">
      <w:start w:val="1"/>
      <w:numFmt w:val="lowerLetter"/>
      <w:lvlText w:val="%2)"/>
      <w:lvlJc w:val="left"/>
      <w:pPr>
        <w:ind w:left="1785" w:hanging="360"/>
      </w:pPr>
      <w:rPr>
        <w:rFonts w:hint="default"/>
        <w:b w:val="0"/>
        <w:color w:val="auto"/>
      </w:rPr>
    </w:lvl>
    <w:lvl w:ilvl="2" w:tplc="111E3370">
      <w:start w:val="7"/>
      <w:numFmt w:val="decimal"/>
      <w:lvlText w:val="%3."/>
      <w:lvlJc w:val="left"/>
      <w:pPr>
        <w:ind w:left="2685" w:hanging="360"/>
      </w:pPr>
      <w:rPr>
        <w:rFonts w:hint="default"/>
        <w:b/>
        <w:color w:val="auto"/>
      </w:rPr>
    </w:lvl>
    <w:lvl w:ilvl="3" w:tplc="13062EA6">
      <w:start w:val="2"/>
      <w:numFmt w:val="bullet"/>
      <w:lvlText w:val=""/>
      <w:lvlJc w:val="left"/>
      <w:pPr>
        <w:ind w:left="3225" w:hanging="360"/>
      </w:pPr>
      <w:rPr>
        <w:rFonts w:ascii="Symbol" w:eastAsia="Times New Roman" w:hAnsi="Symbol" w:cs="Times New Roman" w:hint="default"/>
      </w:rPr>
    </w:lvl>
    <w:lvl w:ilvl="4" w:tplc="800EFFF2">
      <w:start w:val="1"/>
      <w:numFmt w:val="upperRoman"/>
      <w:lvlText w:val="%5."/>
      <w:lvlJc w:val="left"/>
      <w:pPr>
        <w:ind w:left="430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E2B3178"/>
    <w:multiLevelType w:val="multilevel"/>
    <w:tmpl w:val="428411A8"/>
    <w:name w:val="WW8Num54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30DBF"/>
    <w:multiLevelType w:val="multilevel"/>
    <w:tmpl w:val="E8080F06"/>
    <w:name w:val="WW8Num55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487F5F"/>
    <w:multiLevelType w:val="multilevel"/>
    <w:tmpl w:val="374CF12A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C0E0B1A"/>
    <w:multiLevelType w:val="multilevel"/>
    <w:tmpl w:val="6172BA5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0674150"/>
    <w:multiLevelType w:val="multilevel"/>
    <w:tmpl w:val="5008B9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1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FB620F"/>
    <w:multiLevelType w:val="multilevel"/>
    <w:tmpl w:val="6A2ED8B0"/>
    <w:lvl w:ilvl="0">
      <w:start w:val="1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0C5246C"/>
    <w:multiLevelType w:val="multilevel"/>
    <w:tmpl w:val="E9A6381E"/>
    <w:lvl w:ilvl="0">
      <w:start w:val="17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Zero"/>
      <w:lvlText w:val="%1.%2.%3"/>
      <w:lvlJc w:val="left"/>
      <w:pPr>
        <w:ind w:left="720" w:hanging="720"/>
      </w:pPr>
    </w:lvl>
    <w:lvl w:ilvl="3">
      <w:start w:val="1"/>
      <w:numFmt w:val="decimalZero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6" w15:restartNumberingAfterBreak="0">
    <w:nsid w:val="617B7933"/>
    <w:multiLevelType w:val="multilevel"/>
    <w:tmpl w:val="D05612E8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627F7"/>
    <w:multiLevelType w:val="hybridMultilevel"/>
    <w:tmpl w:val="D83C1F78"/>
    <w:lvl w:ilvl="0" w:tplc="7DF807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256B0"/>
    <w:multiLevelType w:val="multilevel"/>
    <w:tmpl w:val="30A6B0F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9C71FEE"/>
    <w:multiLevelType w:val="multilevel"/>
    <w:tmpl w:val="5E263D2E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FEC5D0E"/>
    <w:multiLevelType w:val="multilevel"/>
    <w:tmpl w:val="D298C27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2"/>
  </w:num>
  <w:num w:numId="4">
    <w:abstractNumId w:val="12"/>
  </w:num>
  <w:num w:numId="5">
    <w:abstractNumId w:val="7"/>
  </w:num>
  <w:num w:numId="6">
    <w:abstractNumId w:val="27"/>
  </w:num>
  <w:num w:numId="7">
    <w:abstractNumId w:val="39"/>
  </w:num>
  <w:num w:numId="8">
    <w:abstractNumId w:val="22"/>
  </w:num>
  <w:num w:numId="9">
    <w:abstractNumId w:val="43"/>
  </w:num>
  <w:num w:numId="10">
    <w:abstractNumId w:val="29"/>
  </w:num>
  <w:num w:numId="11">
    <w:abstractNumId w:val="36"/>
  </w:num>
  <w:num w:numId="12">
    <w:abstractNumId w:val="42"/>
  </w:num>
  <w:num w:numId="13">
    <w:abstractNumId w:val="6"/>
  </w:num>
  <w:num w:numId="14">
    <w:abstractNumId w:val="24"/>
  </w:num>
  <w:num w:numId="15">
    <w:abstractNumId w:val="34"/>
  </w:num>
  <w:num w:numId="16">
    <w:abstractNumId w:val="16"/>
  </w:num>
  <w:num w:numId="17">
    <w:abstractNumId w:val="25"/>
  </w:num>
  <w:num w:numId="18">
    <w:abstractNumId w:val="38"/>
  </w:num>
  <w:num w:numId="19">
    <w:abstractNumId w:val="31"/>
  </w:num>
  <w:num w:numId="20">
    <w:abstractNumId w:val="8"/>
  </w:num>
  <w:num w:numId="21">
    <w:abstractNumId w:val="19"/>
  </w:num>
  <w:num w:numId="22">
    <w:abstractNumId w:val="21"/>
  </w:num>
  <w:num w:numId="23">
    <w:abstractNumId w:val="33"/>
  </w:num>
  <w:num w:numId="24">
    <w:abstractNumId w:val="18"/>
  </w:num>
  <w:num w:numId="25">
    <w:abstractNumId w:val="23"/>
  </w:num>
  <w:num w:numId="26">
    <w:abstractNumId w:val="3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37"/>
  </w:num>
  <w:num w:numId="29">
    <w:abstractNumId w:val="11"/>
  </w:num>
  <w:num w:numId="30">
    <w:abstractNumId w:val="13"/>
  </w:num>
  <w:num w:numId="31">
    <w:abstractNumId w:val="20"/>
  </w:num>
  <w:num w:numId="32">
    <w:abstractNumId w:val="30"/>
  </w:num>
  <w:num w:numId="33">
    <w:abstractNumId w:val="44"/>
  </w:num>
  <w:num w:numId="34">
    <w:abstractNumId w:val="15"/>
  </w:num>
  <w:num w:numId="35">
    <w:abstractNumId w:val="26"/>
  </w:num>
  <w:num w:numId="36">
    <w:abstractNumId w:val="14"/>
  </w:num>
  <w:num w:numId="37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212A"/>
    <w:rsid w:val="00003A28"/>
    <w:rsid w:val="0000680F"/>
    <w:rsid w:val="0001032F"/>
    <w:rsid w:val="000143A1"/>
    <w:rsid w:val="00017DCA"/>
    <w:rsid w:val="000211A8"/>
    <w:rsid w:val="00021C07"/>
    <w:rsid w:val="000238C9"/>
    <w:rsid w:val="00023A43"/>
    <w:rsid w:val="000247E7"/>
    <w:rsid w:val="000247ED"/>
    <w:rsid w:val="00025675"/>
    <w:rsid w:val="00027BA3"/>
    <w:rsid w:val="00030157"/>
    <w:rsid w:val="00031EEB"/>
    <w:rsid w:val="0003334E"/>
    <w:rsid w:val="00040091"/>
    <w:rsid w:val="00041983"/>
    <w:rsid w:val="00042CAC"/>
    <w:rsid w:val="000449E3"/>
    <w:rsid w:val="00045067"/>
    <w:rsid w:val="000469E0"/>
    <w:rsid w:val="00047E20"/>
    <w:rsid w:val="00047EB3"/>
    <w:rsid w:val="00051224"/>
    <w:rsid w:val="00051BC8"/>
    <w:rsid w:val="00051D85"/>
    <w:rsid w:val="0005254E"/>
    <w:rsid w:val="00054B72"/>
    <w:rsid w:val="00054C6E"/>
    <w:rsid w:val="0005579B"/>
    <w:rsid w:val="00055FCE"/>
    <w:rsid w:val="00056A1E"/>
    <w:rsid w:val="00056CD7"/>
    <w:rsid w:val="0006034B"/>
    <w:rsid w:val="00060506"/>
    <w:rsid w:val="00061E3C"/>
    <w:rsid w:val="00064816"/>
    <w:rsid w:val="000649CF"/>
    <w:rsid w:val="000650A1"/>
    <w:rsid w:val="00065FD8"/>
    <w:rsid w:val="00066105"/>
    <w:rsid w:val="00070609"/>
    <w:rsid w:val="00072FFC"/>
    <w:rsid w:val="00073576"/>
    <w:rsid w:val="000747FC"/>
    <w:rsid w:val="0007513F"/>
    <w:rsid w:val="000776C9"/>
    <w:rsid w:val="00081C76"/>
    <w:rsid w:val="00082691"/>
    <w:rsid w:val="000848CD"/>
    <w:rsid w:val="000867A6"/>
    <w:rsid w:val="0008762B"/>
    <w:rsid w:val="00090184"/>
    <w:rsid w:val="0009325A"/>
    <w:rsid w:val="00093699"/>
    <w:rsid w:val="00094748"/>
    <w:rsid w:val="00096F92"/>
    <w:rsid w:val="000A0721"/>
    <w:rsid w:val="000A1E0B"/>
    <w:rsid w:val="000A2773"/>
    <w:rsid w:val="000A38CC"/>
    <w:rsid w:val="000A3A47"/>
    <w:rsid w:val="000A5CF3"/>
    <w:rsid w:val="000A6014"/>
    <w:rsid w:val="000A6187"/>
    <w:rsid w:val="000A79AF"/>
    <w:rsid w:val="000A7C38"/>
    <w:rsid w:val="000B1337"/>
    <w:rsid w:val="000B5291"/>
    <w:rsid w:val="000B722C"/>
    <w:rsid w:val="000B7FFB"/>
    <w:rsid w:val="000C133A"/>
    <w:rsid w:val="000C16B4"/>
    <w:rsid w:val="000C1F33"/>
    <w:rsid w:val="000C2676"/>
    <w:rsid w:val="000C7569"/>
    <w:rsid w:val="000D00A3"/>
    <w:rsid w:val="000D21DC"/>
    <w:rsid w:val="000D3334"/>
    <w:rsid w:val="000D3E82"/>
    <w:rsid w:val="000D422B"/>
    <w:rsid w:val="000D62AA"/>
    <w:rsid w:val="000D7A19"/>
    <w:rsid w:val="000E0CC2"/>
    <w:rsid w:val="000E3B4B"/>
    <w:rsid w:val="000E494C"/>
    <w:rsid w:val="000E4F06"/>
    <w:rsid w:val="000E6D35"/>
    <w:rsid w:val="000F0562"/>
    <w:rsid w:val="000F1B2E"/>
    <w:rsid w:val="000F20F0"/>
    <w:rsid w:val="000F25CC"/>
    <w:rsid w:val="000F28C2"/>
    <w:rsid w:val="000F464A"/>
    <w:rsid w:val="000F4654"/>
    <w:rsid w:val="000F7ECD"/>
    <w:rsid w:val="00100D62"/>
    <w:rsid w:val="00100E33"/>
    <w:rsid w:val="00104308"/>
    <w:rsid w:val="00104E7F"/>
    <w:rsid w:val="00110F3A"/>
    <w:rsid w:val="00112130"/>
    <w:rsid w:val="001135BF"/>
    <w:rsid w:val="001142BF"/>
    <w:rsid w:val="001143F2"/>
    <w:rsid w:val="00116678"/>
    <w:rsid w:val="001178AC"/>
    <w:rsid w:val="00117CF1"/>
    <w:rsid w:val="00117F01"/>
    <w:rsid w:val="00120CC3"/>
    <w:rsid w:val="00120F17"/>
    <w:rsid w:val="001219AA"/>
    <w:rsid w:val="001223F6"/>
    <w:rsid w:val="00123C67"/>
    <w:rsid w:val="001267A7"/>
    <w:rsid w:val="00132D40"/>
    <w:rsid w:val="00132E33"/>
    <w:rsid w:val="00133119"/>
    <w:rsid w:val="00136351"/>
    <w:rsid w:val="00137185"/>
    <w:rsid w:val="00137285"/>
    <w:rsid w:val="00137841"/>
    <w:rsid w:val="00137A5B"/>
    <w:rsid w:val="00145ADE"/>
    <w:rsid w:val="00146176"/>
    <w:rsid w:val="001476C9"/>
    <w:rsid w:val="001477BC"/>
    <w:rsid w:val="00150F3C"/>
    <w:rsid w:val="00150F62"/>
    <w:rsid w:val="00151200"/>
    <w:rsid w:val="0015302C"/>
    <w:rsid w:val="00153714"/>
    <w:rsid w:val="00155D28"/>
    <w:rsid w:val="001571BC"/>
    <w:rsid w:val="00167469"/>
    <w:rsid w:val="00167D3A"/>
    <w:rsid w:val="001708AA"/>
    <w:rsid w:val="00172474"/>
    <w:rsid w:val="00174D04"/>
    <w:rsid w:val="00174D5C"/>
    <w:rsid w:val="00174E51"/>
    <w:rsid w:val="001755D1"/>
    <w:rsid w:val="00175DA3"/>
    <w:rsid w:val="00181A99"/>
    <w:rsid w:val="00187934"/>
    <w:rsid w:val="00190906"/>
    <w:rsid w:val="00191757"/>
    <w:rsid w:val="00195039"/>
    <w:rsid w:val="00196CD4"/>
    <w:rsid w:val="001A0633"/>
    <w:rsid w:val="001A1CAF"/>
    <w:rsid w:val="001A256E"/>
    <w:rsid w:val="001A448F"/>
    <w:rsid w:val="001A44EA"/>
    <w:rsid w:val="001B013C"/>
    <w:rsid w:val="001B291B"/>
    <w:rsid w:val="001B2C46"/>
    <w:rsid w:val="001B3E93"/>
    <w:rsid w:val="001B635F"/>
    <w:rsid w:val="001B7CEB"/>
    <w:rsid w:val="001C1195"/>
    <w:rsid w:val="001C3842"/>
    <w:rsid w:val="001C43BC"/>
    <w:rsid w:val="001C5079"/>
    <w:rsid w:val="001C6E18"/>
    <w:rsid w:val="001C6EB6"/>
    <w:rsid w:val="001D1803"/>
    <w:rsid w:val="001D2629"/>
    <w:rsid w:val="001D3201"/>
    <w:rsid w:val="001D6054"/>
    <w:rsid w:val="001D6537"/>
    <w:rsid w:val="001D792E"/>
    <w:rsid w:val="001E004D"/>
    <w:rsid w:val="001E24C8"/>
    <w:rsid w:val="001E38E8"/>
    <w:rsid w:val="001E62B5"/>
    <w:rsid w:val="001E6BB1"/>
    <w:rsid w:val="001F0F13"/>
    <w:rsid w:val="001F132E"/>
    <w:rsid w:val="001F490E"/>
    <w:rsid w:val="001F504E"/>
    <w:rsid w:val="00200157"/>
    <w:rsid w:val="00200403"/>
    <w:rsid w:val="00200DED"/>
    <w:rsid w:val="002023C6"/>
    <w:rsid w:val="00204086"/>
    <w:rsid w:val="0020714C"/>
    <w:rsid w:val="00207BA5"/>
    <w:rsid w:val="00210501"/>
    <w:rsid w:val="00212237"/>
    <w:rsid w:val="002137A9"/>
    <w:rsid w:val="00213FB2"/>
    <w:rsid w:val="00214CC6"/>
    <w:rsid w:val="00215AD1"/>
    <w:rsid w:val="00217B47"/>
    <w:rsid w:val="0022015A"/>
    <w:rsid w:val="00220401"/>
    <w:rsid w:val="00221B38"/>
    <w:rsid w:val="002224FB"/>
    <w:rsid w:val="00225451"/>
    <w:rsid w:val="00225C71"/>
    <w:rsid w:val="00226A8B"/>
    <w:rsid w:val="00227270"/>
    <w:rsid w:val="00227E7A"/>
    <w:rsid w:val="002327A5"/>
    <w:rsid w:val="00235292"/>
    <w:rsid w:val="00236287"/>
    <w:rsid w:val="00240A3C"/>
    <w:rsid w:val="00240C15"/>
    <w:rsid w:val="00241992"/>
    <w:rsid w:val="00242E7A"/>
    <w:rsid w:val="00242FF5"/>
    <w:rsid w:val="00244637"/>
    <w:rsid w:val="00245360"/>
    <w:rsid w:val="00246F4F"/>
    <w:rsid w:val="0025212D"/>
    <w:rsid w:val="00254432"/>
    <w:rsid w:val="002544D1"/>
    <w:rsid w:val="002547C9"/>
    <w:rsid w:val="002568FD"/>
    <w:rsid w:val="00257028"/>
    <w:rsid w:val="00260B77"/>
    <w:rsid w:val="00262883"/>
    <w:rsid w:val="00263383"/>
    <w:rsid w:val="00264BEE"/>
    <w:rsid w:val="0026617A"/>
    <w:rsid w:val="00267888"/>
    <w:rsid w:val="00270F2D"/>
    <w:rsid w:val="0027248A"/>
    <w:rsid w:val="00272F7B"/>
    <w:rsid w:val="002745DF"/>
    <w:rsid w:val="00275F90"/>
    <w:rsid w:val="002779F0"/>
    <w:rsid w:val="002830B7"/>
    <w:rsid w:val="00283B4D"/>
    <w:rsid w:val="0028621E"/>
    <w:rsid w:val="0029006A"/>
    <w:rsid w:val="00290868"/>
    <w:rsid w:val="00291437"/>
    <w:rsid w:val="00292B8E"/>
    <w:rsid w:val="00296924"/>
    <w:rsid w:val="00296CF2"/>
    <w:rsid w:val="00296E54"/>
    <w:rsid w:val="00297970"/>
    <w:rsid w:val="002A1DB2"/>
    <w:rsid w:val="002A2237"/>
    <w:rsid w:val="002A58A8"/>
    <w:rsid w:val="002A5CA2"/>
    <w:rsid w:val="002A7A0F"/>
    <w:rsid w:val="002B0CA3"/>
    <w:rsid w:val="002B1237"/>
    <w:rsid w:val="002B1A97"/>
    <w:rsid w:val="002B2402"/>
    <w:rsid w:val="002B2B99"/>
    <w:rsid w:val="002B459B"/>
    <w:rsid w:val="002C0821"/>
    <w:rsid w:val="002C0F02"/>
    <w:rsid w:val="002C143B"/>
    <w:rsid w:val="002C1E16"/>
    <w:rsid w:val="002C219D"/>
    <w:rsid w:val="002C277B"/>
    <w:rsid w:val="002C7412"/>
    <w:rsid w:val="002C7EC6"/>
    <w:rsid w:val="002D1A54"/>
    <w:rsid w:val="002D5446"/>
    <w:rsid w:val="002D5470"/>
    <w:rsid w:val="002D7423"/>
    <w:rsid w:val="002D7BC9"/>
    <w:rsid w:val="002E0482"/>
    <w:rsid w:val="002E4BF3"/>
    <w:rsid w:val="002E6439"/>
    <w:rsid w:val="002E7088"/>
    <w:rsid w:val="002E7352"/>
    <w:rsid w:val="002F1C1C"/>
    <w:rsid w:val="002F35A8"/>
    <w:rsid w:val="002F3EAE"/>
    <w:rsid w:val="002F4CE6"/>
    <w:rsid w:val="002F5A02"/>
    <w:rsid w:val="0030002D"/>
    <w:rsid w:val="0030027F"/>
    <w:rsid w:val="00300B16"/>
    <w:rsid w:val="00300F1A"/>
    <w:rsid w:val="003045A1"/>
    <w:rsid w:val="00304DA7"/>
    <w:rsid w:val="00306AEE"/>
    <w:rsid w:val="00307A7C"/>
    <w:rsid w:val="00313DC0"/>
    <w:rsid w:val="00314F1E"/>
    <w:rsid w:val="00317D83"/>
    <w:rsid w:val="00320C44"/>
    <w:rsid w:val="003247D2"/>
    <w:rsid w:val="00325835"/>
    <w:rsid w:val="0032756D"/>
    <w:rsid w:val="003301EF"/>
    <w:rsid w:val="00331A90"/>
    <w:rsid w:val="00334DC0"/>
    <w:rsid w:val="0033632A"/>
    <w:rsid w:val="00336B8D"/>
    <w:rsid w:val="0033758E"/>
    <w:rsid w:val="003406E6"/>
    <w:rsid w:val="00343EA8"/>
    <w:rsid w:val="00346F43"/>
    <w:rsid w:val="003470DC"/>
    <w:rsid w:val="003471AA"/>
    <w:rsid w:val="00347F01"/>
    <w:rsid w:val="0035165A"/>
    <w:rsid w:val="00351701"/>
    <w:rsid w:val="00352F02"/>
    <w:rsid w:val="00356F21"/>
    <w:rsid w:val="0036056F"/>
    <w:rsid w:val="00363D2A"/>
    <w:rsid w:val="00364CC7"/>
    <w:rsid w:val="00365637"/>
    <w:rsid w:val="003721D6"/>
    <w:rsid w:val="00373791"/>
    <w:rsid w:val="00376170"/>
    <w:rsid w:val="003761A4"/>
    <w:rsid w:val="00377A21"/>
    <w:rsid w:val="003801D1"/>
    <w:rsid w:val="0038079E"/>
    <w:rsid w:val="003814CB"/>
    <w:rsid w:val="003866F7"/>
    <w:rsid w:val="00386EE1"/>
    <w:rsid w:val="003873EB"/>
    <w:rsid w:val="00390441"/>
    <w:rsid w:val="003929BF"/>
    <w:rsid w:val="00395501"/>
    <w:rsid w:val="00397C24"/>
    <w:rsid w:val="003A0609"/>
    <w:rsid w:val="003A2487"/>
    <w:rsid w:val="003A36D6"/>
    <w:rsid w:val="003A5C29"/>
    <w:rsid w:val="003A770F"/>
    <w:rsid w:val="003B046D"/>
    <w:rsid w:val="003B0903"/>
    <w:rsid w:val="003B1B07"/>
    <w:rsid w:val="003B2F2A"/>
    <w:rsid w:val="003B326F"/>
    <w:rsid w:val="003B4CED"/>
    <w:rsid w:val="003B54E0"/>
    <w:rsid w:val="003B7390"/>
    <w:rsid w:val="003C005C"/>
    <w:rsid w:val="003C0645"/>
    <w:rsid w:val="003C2E4F"/>
    <w:rsid w:val="003C376F"/>
    <w:rsid w:val="003C3CCE"/>
    <w:rsid w:val="003C4023"/>
    <w:rsid w:val="003C4A27"/>
    <w:rsid w:val="003C50B5"/>
    <w:rsid w:val="003C5483"/>
    <w:rsid w:val="003C577F"/>
    <w:rsid w:val="003C77E3"/>
    <w:rsid w:val="003D0196"/>
    <w:rsid w:val="003D2C99"/>
    <w:rsid w:val="003D4CBA"/>
    <w:rsid w:val="003D5EB9"/>
    <w:rsid w:val="003D5FFE"/>
    <w:rsid w:val="003D7BC0"/>
    <w:rsid w:val="003E0528"/>
    <w:rsid w:val="003E0C21"/>
    <w:rsid w:val="003E1765"/>
    <w:rsid w:val="003E2C43"/>
    <w:rsid w:val="003E2F98"/>
    <w:rsid w:val="003E4B14"/>
    <w:rsid w:val="003E57FB"/>
    <w:rsid w:val="003E67A3"/>
    <w:rsid w:val="003E6C50"/>
    <w:rsid w:val="003F1836"/>
    <w:rsid w:val="003F18F6"/>
    <w:rsid w:val="003F4C7F"/>
    <w:rsid w:val="003F72DB"/>
    <w:rsid w:val="003F7764"/>
    <w:rsid w:val="00403457"/>
    <w:rsid w:val="00404323"/>
    <w:rsid w:val="00404DE4"/>
    <w:rsid w:val="00407C62"/>
    <w:rsid w:val="00410C0B"/>
    <w:rsid w:val="004130BD"/>
    <w:rsid w:val="0041539A"/>
    <w:rsid w:val="00416231"/>
    <w:rsid w:val="00417698"/>
    <w:rsid w:val="00417E1A"/>
    <w:rsid w:val="004236E6"/>
    <w:rsid w:val="00424312"/>
    <w:rsid w:val="00425CBE"/>
    <w:rsid w:val="00426451"/>
    <w:rsid w:val="004268FE"/>
    <w:rsid w:val="00431213"/>
    <w:rsid w:val="004325AF"/>
    <w:rsid w:val="004327C8"/>
    <w:rsid w:val="004362A8"/>
    <w:rsid w:val="00436656"/>
    <w:rsid w:val="00437BB2"/>
    <w:rsid w:val="004444A4"/>
    <w:rsid w:val="00445051"/>
    <w:rsid w:val="0044635E"/>
    <w:rsid w:val="0044697A"/>
    <w:rsid w:val="00446DBE"/>
    <w:rsid w:val="00452FD0"/>
    <w:rsid w:val="004538FD"/>
    <w:rsid w:val="00454B54"/>
    <w:rsid w:val="004560C8"/>
    <w:rsid w:val="004576DE"/>
    <w:rsid w:val="004600D4"/>
    <w:rsid w:val="00460D7E"/>
    <w:rsid w:val="00460EC4"/>
    <w:rsid w:val="00462D7E"/>
    <w:rsid w:val="004632BF"/>
    <w:rsid w:val="004644BF"/>
    <w:rsid w:val="00466560"/>
    <w:rsid w:val="00467517"/>
    <w:rsid w:val="00467CCD"/>
    <w:rsid w:val="004716EC"/>
    <w:rsid w:val="004717F5"/>
    <w:rsid w:val="00474F95"/>
    <w:rsid w:val="00475822"/>
    <w:rsid w:val="00475FEF"/>
    <w:rsid w:val="00477977"/>
    <w:rsid w:val="00477D3C"/>
    <w:rsid w:val="0048070E"/>
    <w:rsid w:val="00484A7B"/>
    <w:rsid w:val="004856F9"/>
    <w:rsid w:val="00485CDC"/>
    <w:rsid w:val="0049194E"/>
    <w:rsid w:val="00492C60"/>
    <w:rsid w:val="00493CB1"/>
    <w:rsid w:val="0049406B"/>
    <w:rsid w:val="004955DA"/>
    <w:rsid w:val="004956FC"/>
    <w:rsid w:val="004A1825"/>
    <w:rsid w:val="004A258A"/>
    <w:rsid w:val="004A2CD4"/>
    <w:rsid w:val="004A46C0"/>
    <w:rsid w:val="004A478F"/>
    <w:rsid w:val="004A7A06"/>
    <w:rsid w:val="004A7F40"/>
    <w:rsid w:val="004A7F65"/>
    <w:rsid w:val="004B0434"/>
    <w:rsid w:val="004B3751"/>
    <w:rsid w:val="004B37D3"/>
    <w:rsid w:val="004B3B58"/>
    <w:rsid w:val="004B48AD"/>
    <w:rsid w:val="004B4B87"/>
    <w:rsid w:val="004B568A"/>
    <w:rsid w:val="004B57EC"/>
    <w:rsid w:val="004B5CD3"/>
    <w:rsid w:val="004B61B0"/>
    <w:rsid w:val="004B661C"/>
    <w:rsid w:val="004C07A1"/>
    <w:rsid w:val="004C14E3"/>
    <w:rsid w:val="004C3810"/>
    <w:rsid w:val="004C4081"/>
    <w:rsid w:val="004C572D"/>
    <w:rsid w:val="004D2A1A"/>
    <w:rsid w:val="004D6F29"/>
    <w:rsid w:val="004E079F"/>
    <w:rsid w:val="004E37C0"/>
    <w:rsid w:val="004E410F"/>
    <w:rsid w:val="004E5631"/>
    <w:rsid w:val="004E645B"/>
    <w:rsid w:val="004F3A35"/>
    <w:rsid w:val="004F41C5"/>
    <w:rsid w:val="004F42AE"/>
    <w:rsid w:val="004F60F3"/>
    <w:rsid w:val="004F72E0"/>
    <w:rsid w:val="00500229"/>
    <w:rsid w:val="0050117C"/>
    <w:rsid w:val="00501455"/>
    <w:rsid w:val="00501F62"/>
    <w:rsid w:val="00502856"/>
    <w:rsid w:val="005031DD"/>
    <w:rsid w:val="005033CC"/>
    <w:rsid w:val="00503B5C"/>
    <w:rsid w:val="00504BC7"/>
    <w:rsid w:val="00504DB0"/>
    <w:rsid w:val="0050528D"/>
    <w:rsid w:val="00505FFC"/>
    <w:rsid w:val="00507624"/>
    <w:rsid w:val="005102F7"/>
    <w:rsid w:val="00511C64"/>
    <w:rsid w:val="00513AFC"/>
    <w:rsid w:val="005144E3"/>
    <w:rsid w:val="00514B01"/>
    <w:rsid w:val="0052040F"/>
    <w:rsid w:val="00523244"/>
    <w:rsid w:val="00523C6F"/>
    <w:rsid w:val="00526617"/>
    <w:rsid w:val="00531CDE"/>
    <w:rsid w:val="00537CE5"/>
    <w:rsid w:val="0054139E"/>
    <w:rsid w:val="00541531"/>
    <w:rsid w:val="00542B7D"/>
    <w:rsid w:val="00543390"/>
    <w:rsid w:val="00543C03"/>
    <w:rsid w:val="00544838"/>
    <w:rsid w:val="005449A8"/>
    <w:rsid w:val="00544BBC"/>
    <w:rsid w:val="00545DA7"/>
    <w:rsid w:val="005465DD"/>
    <w:rsid w:val="00547188"/>
    <w:rsid w:val="005473EA"/>
    <w:rsid w:val="00550E93"/>
    <w:rsid w:val="0055295B"/>
    <w:rsid w:val="00553765"/>
    <w:rsid w:val="00556723"/>
    <w:rsid w:val="005567B0"/>
    <w:rsid w:val="005616B8"/>
    <w:rsid w:val="00562133"/>
    <w:rsid w:val="00562E9E"/>
    <w:rsid w:val="005645D4"/>
    <w:rsid w:val="00564D75"/>
    <w:rsid w:val="005656D3"/>
    <w:rsid w:val="00565A38"/>
    <w:rsid w:val="00566429"/>
    <w:rsid w:val="005678BC"/>
    <w:rsid w:val="00570507"/>
    <w:rsid w:val="00572560"/>
    <w:rsid w:val="00574446"/>
    <w:rsid w:val="00575422"/>
    <w:rsid w:val="00576F8B"/>
    <w:rsid w:val="00577C8B"/>
    <w:rsid w:val="00580A9F"/>
    <w:rsid w:val="0058110B"/>
    <w:rsid w:val="005824EE"/>
    <w:rsid w:val="005946E0"/>
    <w:rsid w:val="00596E08"/>
    <w:rsid w:val="005A08E6"/>
    <w:rsid w:val="005A55C8"/>
    <w:rsid w:val="005A5AD9"/>
    <w:rsid w:val="005A6357"/>
    <w:rsid w:val="005A709A"/>
    <w:rsid w:val="005B084B"/>
    <w:rsid w:val="005B13DC"/>
    <w:rsid w:val="005B14C5"/>
    <w:rsid w:val="005B16E9"/>
    <w:rsid w:val="005B19B7"/>
    <w:rsid w:val="005B19D3"/>
    <w:rsid w:val="005B1F21"/>
    <w:rsid w:val="005B2CE0"/>
    <w:rsid w:val="005B2DAB"/>
    <w:rsid w:val="005B39B4"/>
    <w:rsid w:val="005B556E"/>
    <w:rsid w:val="005B5F1E"/>
    <w:rsid w:val="005B6A55"/>
    <w:rsid w:val="005B79BE"/>
    <w:rsid w:val="005C0353"/>
    <w:rsid w:val="005C1F7B"/>
    <w:rsid w:val="005C366A"/>
    <w:rsid w:val="005C4118"/>
    <w:rsid w:val="005C444F"/>
    <w:rsid w:val="005C472F"/>
    <w:rsid w:val="005C5DB4"/>
    <w:rsid w:val="005D169F"/>
    <w:rsid w:val="005D2DD0"/>
    <w:rsid w:val="005D34B5"/>
    <w:rsid w:val="005D5478"/>
    <w:rsid w:val="005D5CAD"/>
    <w:rsid w:val="005D6B46"/>
    <w:rsid w:val="005E03A4"/>
    <w:rsid w:val="005E075C"/>
    <w:rsid w:val="005E5E52"/>
    <w:rsid w:val="005E6D74"/>
    <w:rsid w:val="005E7192"/>
    <w:rsid w:val="005E75A4"/>
    <w:rsid w:val="005F0376"/>
    <w:rsid w:val="005F072F"/>
    <w:rsid w:val="005F1A0F"/>
    <w:rsid w:val="005F21EB"/>
    <w:rsid w:val="005F2E2B"/>
    <w:rsid w:val="005F393F"/>
    <w:rsid w:val="005F3DB1"/>
    <w:rsid w:val="005F643A"/>
    <w:rsid w:val="005F7433"/>
    <w:rsid w:val="005F7B23"/>
    <w:rsid w:val="006005DE"/>
    <w:rsid w:val="00600E4C"/>
    <w:rsid w:val="006011A7"/>
    <w:rsid w:val="00605184"/>
    <w:rsid w:val="0061123C"/>
    <w:rsid w:val="00613B96"/>
    <w:rsid w:val="00613BE9"/>
    <w:rsid w:val="00620100"/>
    <w:rsid w:val="0062049E"/>
    <w:rsid w:val="00621EB4"/>
    <w:rsid w:val="00623024"/>
    <w:rsid w:val="00623E96"/>
    <w:rsid w:val="00625AEA"/>
    <w:rsid w:val="00627B94"/>
    <w:rsid w:val="00627BD2"/>
    <w:rsid w:val="0063309F"/>
    <w:rsid w:val="00633701"/>
    <w:rsid w:val="00633DCF"/>
    <w:rsid w:val="0063597A"/>
    <w:rsid w:val="0063763A"/>
    <w:rsid w:val="006379A9"/>
    <w:rsid w:val="006409AE"/>
    <w:rsid w:val="00641491"/>
    <w:rsid w:val="00643FAE"/>
    <w:rsid w:val="00644176"/>
    <w:rsid w:val="00647931"/>
    <w:rsid w:val="00651372"/>
    <w:rsid w:val="0065566C"/>
    <w:rsid w:val="006572F0"/>
    <w:rsid w:val="00663514"/>
    <w:rsid w:val="00663B8F"/>
    <w:rsid w:val="00667F58"/>
    <w:rsid w:val="00671287"/>
    <w:rsid w:val="00671823"/>
    <w:rsid w:val="00673BD1"/>
    <w:rsid w:val="00674509"/>
    <w:rsid w:val="006750E3"/>
    <w:rsid w:val="00677A3C"/>
    <w:rsid w:val="006802F7"/>
    <w:rsid w:val="0068095C"/>
    <w:rsid w:val="00682147"/>
    <w:rsid w:val="00682195"/>
    <w:rsid w:val="00685419"/>
    <w:rsid w:val="0069087C"/>
    <w:rsid w:val="00690E63"/>
    <w:rsid w:val="00692916"/>
    <w:rsid w:val="00695D79"/>
    <w:rsid w:val="006972FF"/>
    <w:rsid w:val="006A7820"/>
    <w:rsid w:val="006B0CCB"/>
    <w:rsid w:val="006B1F01"/>
    <w:rsid w:val="006B2801"/>
    <w:rsid w:val="006B42FE"/>
    <w:rsid w:val="006B5009"/>
    <w:rsid w:val="006B6930"/>
    <w:rsid w:val="006B6E65"/>
    <w:rsid w:val="006B7464"/>
    <w:rsid w:val="006C12AF"/>
    <w:rsid w:val="006C284C"/>
    <w:rsid w:val="006C2B4F"/>
    <w:rsid w:val="006C3B74"/>
    <w:rsid w:val="006C4C59"/>
    <w:rsid w:val="006C4D10"/>
    <w:rsid w:val="006C6F13"/>
    <w:rsid w:val="006C7B9A"/>
    <w:rsid w:val="006C7E32"/>
    <w:rsid w:val="006D1CA6"/>
    <w:rsid w:val="006D2C55"/>
    <w:rsid w:val="006D33EC"/>
    <w:rsid w:val="006D590C"/>
    <w:rsid w:val="006D6617"/>
    <w:rsid w:val="006D7122"/>
    <w:rsid w:val="006E2A8A"/>
    <w:rsid w:val="006E2E58"/>
    <w:rsid w:val="006E3890"/>
    <w:rsid w:val="006E6E1F"/>
    <w:rsid w:val="006F1D27"/>
    <w:rsid w:val="006F2F00"/>
    <w:rsid w:val="006F4038"/>
    <w:rsid w:val="006F505D"/>
    <w:rsid w:val="006F676D"/>
    <w:rsid w:val="0070151D"/>
    <w:rsid w:val="00701890"/>
    <w:rsid w:val="00701C8E"/>
    <w:rsid w:val="00704E67"/>
    <w:rsid w:val="00705E94"/>
    <w:rsid w:val="00706D2A"/>
    <w:rsid w:val="00707EAA"/>
    <w:rsid w:val="00710D01"/>
    <w:rsid w:val="007114EE"/>
    <w:rsid w:val="007123BE"/>
    <w:rsid w:val="007137C6"/>
    <w:rsid w:val="00716378"/>
    <w:rsid w:val="00716CA5"/>
    <w:rsid w:val="0072103D"/>
    <w:rsid w:val="0072116C"/>
    <w:rsid w:val="007213E2"/>
    <w:rsid w:val="0072187C"/>
    <w:rsid w:val="00723AE9"/>
    <w:rsid w:val="007305DA"/>
    <w:rsid w:val="00730A05"/>
    <w:rsid w:val="00730DF4"/>
    <w:rsid w:val="007326DD"/>
    <w:rsid w:val="00732ED3"/>
    <w:rsid w:val="00736EC9"/>
    <w:rsid w:val="00737156"/>
    <w:rsid w:val="00740E7F"/>
    <w:rsid w:val="007438B1"/>
    <w:rsid w:val="00744691"/>
    <w:rsid w:val="00751030"/>
    <w:rsid w:val="0075282F"/>
    <w:rsid w:val="00752909"/>
    <w:rsid w:val="00754A6F"/>
    <w:rsid w:val="00755558"/>
    <w:rsid w:val="00756FDE"/>
    <w:rsid w:val="0076174C"/>
    <w:rsid w:val="007620BF"/>
    <w:rsid w:val="00762322"/>
    <w:rsid w:val="00764405"/>
    <w:rsid w:val="007701BF"/>
    <w:rsid w:val="007702F4"/>
    <w:rsid w:val="00770367"/>
    <w:rsid w:val="007719A7"/>
    <w:rsid w:val="007749B1"/>
    <w:rsid w:val="00777A8E"/>
    <w:rsid w:val="00777FBC"/>
    <w:rsid w:val="00781248"/>
    <w:rsid w:val="00782658"/>
    <w:rsid w:val="007839F9"/>
    <w:rsid w:val="007858DF"/>
    <w:rsid w:val="007861AA"/>
    <w:rsid w:val="0079087B"/>
    <w:rsid w:val="00791DD6"/>
    <w:rsid w:val="0079359D"/>
    <w:rsid w:val="007935B7"/>
    <w:rsid w:val="0079389A"/>
    <w:rsid w:val="00793E7A"/>
    <w:rsid w:val="00795040"/>
    <w:rsid w:val="007975B3"/>
    <w:rsid w:val="00797893"/>
    <w:rsid w:val="00797B67"/>
    <w:rsid w:val="007A18BA"/>
    <w:rsid w:val="007A2F11"/>
    <w:rsid w:val="007A34CD"/>
    <w:rsid w:val="007A5014"/>
    <w:rsid w:val="007A7B39"/>
    <w:rsid w:val="007B175E"/>
    <w:rsid w:val="007B1962"/>
    <w:rsid w:val="007B1A38"/>
    <w:rsid w:val="007B4DDC"/>
    <w:rsid w:val="007B61F8"/>
    <w:rsid w:val="007B6569"/>
    <w:rsid w:val="007B65AE"/>
    <w:rsid w:val="007B736F"/>
    <w:rsid w:val="007C0514"/>
    <w:rsid w:val="007C0B14"/>
    <w:rsid w:val="007C2811"/>
    <w:rsid w:val="007C2AF8"/>
    <w:rsid w:val="007C39CC"/>
    <w:rsid w:val="007C4858"/>
    <w:rsid w:val="007D0C62"/>
    <w:rsid w:val="007D2811"/>
    <w:rsid w:val="007D51B7"/>
    <w:rsid w:val="007D5851"/>
    <w:rsid w:val="007D6A26"/>
    <w:rsid w:val="007E3BC8"/>
    <w:rsid w:val="007E6445"/>
    <w:rsid w:val="007E7CDC"/>
    <w:rsid w:val="007F0DBC"/>
    <w:rsid w:val="007F192A"/>
    <w:rsid w:val="007F194A"/>
    <w:rsid w:val="007F2A3E"/>
    <w:rsid w:val="007F7789"/>
    <w:rsid w:val="00800478"/>
    <w:rsid w:val="008016D3"/>
    <w:rsid w:val="00801B3D"/>
    <w:rsid w:val="00802754"/>
    <w:rsid w:val="008034A6"/>
    <w:rsid w:val="00803612"/>
    <w:rsid w:val="008043E3"/>
    <w:rsid w:val="00805C40"/>
    <w:rsid w:val="008073B9"/>
    <w:rsid w:val="008111B3"/>
    <w:rsid w:val="0081260E"/>
    <w:rsid w:val="008127B3"/>
    <w:rsid w:val="00814155"/>
    <w:rsid w:val="00814721"/>
    <w:rsid w:val="00814F21"/>
    <w:rsid w:val="00815EE8"/>
    <w:rsid w:val="008177EE"/>
    <w:rsid w:val="00817BE8"/>
    <w:rsid w:val="0082084E"/>
    <w:rsid w:val="00820C83"/>
    <w:rsid w:val="00820E03"/>
    <w:rsid w:val="0082112A"/>
    <w:rsid w:val="00821DD9"/>
    <w:rsid w:val="008230F1"/>
    <w:rsid w:val="00824393"/>
    <w:rsid w:val="00825351"/>
    <w:rsid w:val="0083252D"/>
    <w:rsid w:val="00833B69"/>
    <w:rsid w:val="00835E4C"/>
    <w:rsid w:val="008362E1"/>
    <w:rsid w:val="00837318"/>
    <w:rsid w:val="00844EF3"/>
    <w:rsid w:val="00846018"/>
    <w:rsid w:val="00846173"/>
    <w:rsid w:val="00847D4D"/>
    <w:rsid w:val="00852E78"/>
    <w:rsid w:val="008550D8"/>
    <w:rsid w:val="0085697E"/>
    <w:rsid w:val="0085785D"/>
    <w:rsid w:val="00861C62"/>
    <w:rsid w:val="00862429"/>
    <w:rsid w:val="00862B14"/>
    <w:rsid w:val="008644DB"/>
    <w:rsid w:val="00864574"/>
    <w:rsid w:val="0086561D"/>
    <w:rsid w:val="008704AF"/>
    <w:rsid w:val="00871D8B"/>
    <w:rsid w:val="00872C48"/>
    <w:rsid w:val="0087372F"/>
    <w:rsid w:val="0087518E"/>
    <w:rsid w:val="00876D41"/>
    <w:rsid w:val="00883208"/>
    <w:rsid w:val="0088323D"/>
    <w:rsid w:val="00884153"/>
    <w:rsid w:val="00884F81"/>
    <w:rsid w:val="00891E33"/>
    <w:rsid w:val="0089350C"/>
    <w:rsid w:val="00893FC1"/>
    <w:rsid w:val="008A1ECC"/>
    <w:rsid w:val="008A3191"/>
    <w:rsid w:val="008A5227"/>
    <w:rsid w:val="008A52BF"/>
    <w:rsid w:val="008A6B89"/>
    <w:rsid w:val="008B0DC4"/>
    <w:rsid w:val="008B2682"/>
    <w:rsid w:val="008B44DA"/>
    <w:rsid w:val="008B47BA"/>
    <w:rsid w:val="008C26A3"/>
    <w:rsid w:val="008C2B8E"/>
    <w:rsid w:val="008C7BE2"/>
    <w:rsid w:val="008C7E36"/>
    <w:rsid w:val="008D0D20"/>
    <w:rsid w:val="008D152E"/>
    <w:rsid w:val="008D2869"/>
    <w:rsid w:val="008D2B30"/>
    <w:rsid w:val="008D3DAB"/>
    <w:rsid w:val="008D56DD"/>
    <w:rsid w:val="008D5809"/>
    <w:rsid w:val="008D6715"/>
    <w:rsid w:val="008D690E"/>
    <w:rsid w:val="008D7B15"/>
    <w:rsid w:val="008E0E3E"/>
    <w:rsid w:val="008E1394"/>
    <w:rsid w:val="008E458B"/>
    <w:rsid w:val="008E5012"/>
    <w:rsid w:val="008E5485"/>
    <w:rsid w:val="008E56A2"/>
    <w:rsid w:val="008E6442"/>
    <w:rsid w:val="008F22E4"/>
    <w:rsid w:val="008F2DD6"/>
    <w:rsid w:val="008F50E2"/>
    <w:rsid w:val="008F5A31"/>
    <w:rsid w:val="008F7112"/>
    <w:rsid w:val="00901BD4"/>
    <w:rsid w:val="009029AF"/>
    <w:rsid w:val="00907FAB"/>
    <w:rsid w:val="00910C02"/>
    <w:rsid w:val="009116EF"/>
    <w:rsid w:val="00911A1E"/>
    <w:rsid w:val="00911F83"/>
    <w:rsid w:val="009120D9"/>
    <w:rsid w:val="00912F01"/>
    <w:rsid w:val="00912F4F"/>
    <w:rsid w:val="009139AD"/>
    <w:rsid w:val="00914739"/>
    <w:rsid w:val="00916194"/>
    <w:rsid w:val="00916574"/>
    <w:rsid w:val="00916AAE"/>
    <w:rsid w:val="00916BC0"/>
    <w:rsid w:val="00916EBE"/>
    <w:rsid w:val="009170E6"/>
    <w:rsid w:val="00920F08"/>
    <w:rsid w:val="00922593"/>
    <w:rsid w:val="00922EB9"/>
    <w:rsid w:val="0092380F"/>
    <w:rsid w:val="00924074"/>
    <w:rsid w:val="00927134"/>
    <w:rsid w:val="00930659"/>
    <w:rsid w:val="009311D1"/>
    <w:rsid w:val="009313BD"/>
    <w:rsid w:val="0093162B"/>
    <w:rsid w:val="009323AD"/>
    <w:rsid w:val="009332B0"/>
    <w:rsid w:val="009365EA"/>
    <w:rsid w:val="009379BB"/>
    <w:rsid w:val="009409D4"/>
    <w:rsid w:val="0094189C"/>
    <w:rsid w:val="009424E4"/>
    <w:rsid w:val="009431B5"/>
    <w:rsid w:val="0094606F"/>
    <w:rsid w:val="00946484"/>
    <w:rsid w:val="009469DF"/>
    <w:rsid w:val="0094782F"/>
    <w:rsid w:val="00950005"/>
    <w:rsid w:val="00950B9F"/>
    <w:rsid w:val="00950D58"/>
    <w:rsid w:val="00950DA4"/>
    <w:rsid w:val="00952557"/>
    <w:rsid w:val="00952B7B"/>
    <w:rsid w:val="00954720"/>
    <w:rsid w:val="00955575"/>
    <w:rsid w:val="009561C5"/>
    <w:rsid w:val="009576C7"/>
    <w:rsid w:val="00960435"/>
    <w:rsid w:val="00960E11"/>
    <w:rsid w:val="009617DE"/>
    <w:rsid w:val="009626E1"/>
    <w:rsid w:val="0096278C"/>
    <w:rsid w:val="00963E71"/>
    <w:rsid w:val="00965F88"/>
    <w:rsid w:val="00967712"/>
    <w:rsid w:val="009706B6"/>
    <w:rsid w:val="0097175B"/>
    <w:rsid w:val="0097371E"/>
    <w:rsid w:val="00974893"/>
    <w:rsid w:val="009750A5"/>
    <w:rsid w:val="00975172"/>
    <w:rsid w:val="00975F74"/>
    <w:rsid w:val="009770BC"/>
    <w:rsid w:val="00977978"/>
    <w:rsid w:val="009806C3"/>
    <w:rsid w:val="00980A5B"/>
    <w:rsid w:val="00981619"/>
    <w:rsid w:val="00982C02"/>
    <w:rsid w:val="0098618F"/>
    <w:rsid w:val="009902BD"/>
    <w:rsid w:val="00993269"/>
    <w:rsid w:val="0099344B"/>
    <w:rsid w:val="00993CBC"/>
    <w:rsid w:val="00993E9E"/>
    <w:rsid w:val="0099404C"/>
    <w:rsid w:val="00995B97"/>
    <w:rsid w:val="009A3240"/>
    <w:rsid w:val="009A3BCF"/>
    <w:rsid w:val="009A4218"/>
    <w:rsid w:val="009A592C"/>
    <w:rsid w:val="009A61B7"/>
    <w:rsid w:val="009B043D"/>
    <w:rsid w:val="009B1F09"/>
    <w:rsid w:val="009B20F1"/>
    <w:rsid w:val="009B257D"/>
    <w:rsid w:val="009B52F1"/>
    <w:rsid w:val="009B66A3"/>
    <w:rsid w:val="009C2F32"/>
    <w:rsid w:val="009C3900"/>
    <w:rsid w:val="009C5396"/>
    <w:rsid w:val="009C5418"/>
    <w:rsid w:val="009C6A00"/>
    <w:rsid w:val="009C7A53"/>
    <w:rsid w:val="009D16FE"/>
    <w:rsid w:val="009D29F1"/>
    <w:rsid w:val="009D31D9"/>
    <w:rsid w:val="009D39E9"/>
    <w:rsid w:val="009D45D8"/>
    <w:rsid w:val="009E1215"/>
    <w:rsid w:val="009E12B2"/>
    <w:rsid w:val="009E2F98"/>
    <w:rsid w:val="009E3DE4"/>
    <w:rsid w:val="009E517D"/>
    <w:rsid w:val="009E55C1"/>
    <w:rsid w:val="009E7928"/>
    <w:rsid w:val="009F0347"/>
    <w:rsid w:val="009F629A"/>
    <w:rsid w:val="009F6C12"/>
    <w:rsid w:val="00A00871"/>
    <w:rsid w:val="00A065DF"/>
    <w:rsid w:val="00A070E1"/>
    <w:rsid w:val="00A075AE"/>
    <w:rsid w:val="00A10125"/>
    <w:rsid w:val="00A10608"/>
    <w:rsid w:val="00A118CE"/>
    <w:rsid w:val="00A124CE"/>
    <w:rsid w:val="00A12AC5"/>
    <w:rsid w:val="00A15068"/>
    <w:rsid w:val="00A16968"/>
    <w:rsid w:val="00A21114"/>
    <w:rsid w:val="00A217C2"/>
    <w:rsid w:val="00A23A16"/>
    <w:rsid w:val="00A23C05"/>
    <w:rsid w:val="00A2554D"/>
    <w:rsid w:val="00A2741C"/>
    <w:rsid w:val="00A31FB2"/>
    <w:rsid w:val="00A32954"/>
    <w:rsid w:val="00A32B80"/>
    <w:rsid w:val="00A34FCB"/>
    <w:rsid w:val="00A34FF9"/>
    <w:rsid w:val="00A37C66"/>
    <w:rsid w:val="00A40C10"/>
    <w:rsid w:val="00A40E13"/>
    <w:rsid w:val="00A41ED8"/>
    <w:rsid w:val="00A42588"/>
    <w:rsid w:val="00A4339B"/>
    <w:rsid w:val="00A440AC"/>
    <w:rsid w:val="00A46569"/>
    <w:rsid w:val="00A4708B"/>
    <w:rsid w:val="00A47D7E"/>
    <w:rsid w:val="00A5323F"/>
    <w:rsid w:val="00A55711"/>
    <w:rsid w:val="00A55C28"/>
    <w:rsid w:val="00A617B5"/>
    <w:rsid w:val="00A61AC0"/>
    <w:rsid w:val="00A62730"/>
    <w:rsid w:val="00A62BBB"/>
    <w:rsid w:val="00A63AF4"/>
    <w:rsid w:val="00A6502E"/>
    <w:rsid w:val="00A65594"/>
    <w:rsid w:val="00A6672F"/>
    <w:rsid w:val="00A669A1"/>
    <w:rsid w:val="00A67044"/>
    <w:rsid w:val="00A6729F"/>
    <w:rsid w:val="00A67C85"/>
    <w:rsid w:val="00A70FE3"/>
    <w:rsid w:val="00A71B16"/>
    <w:rsid w:val="00A71DC2"/>
    <w:rsid w:val="00A721DB"/>
    <w:rsid w:val="00A72DCC"/>
    <w:rsid w:val="00A76F55"/>
    <w:rsid w:val="00A80038"/>
    <w:rsid w:val="00A807FC"/>
    <w:rsid w:val="00A81646"/>
    <w:rsid w:val="00A8233B"/>
    <w:rsid w:val="00A832F3"/>
    <w:rsid w:val="00A848CC"/>
    <w:rsid w:val="00A87C7B"/>
    <w:rsid w:val="00A90F26"/>
    <w:rsid w:val="00A91BE3"/>
    <w:rsid w:val="00A92D81"/>
    <w:rsid w:val="00A94268"/>
    <w:rsid w:val="00A957FE"/>
    <w:rsid w:val="00A96D60"/>
    <w:rsid w:val="00AA17CC"/>
    <w:rsid w:val="00AA379E"/>
    <w:rsid w:val="00AA3A7C"/>
    <w:rsid w:val="00AA4911"/>
    <w:rsid w:val="00AA6CEB"/>
    <w:rsid w:val="00AB0697"/>
    <w:rsid w:val="00AB33A2"/>
    <w:rsid w:val="00AB4CF1"/>
    <w:rsid w:val="00AB4F86"/>
    <w:rsid w:val="00AB64A2"/>
    <w:rsid w:val="00AB754B"/>
    <w:rsid w:val="00AB754C"/>
    <w:rsid w:val="00AB7C0C"/>
    <w:rsid w:val="00AC0BD8"/>
    <w:rsid w:val="00AC0E33"/>
    <w:rsid w:val="00AC1429"/>
    <w:rsid w:val="00AC2C9E"/>
    <w:rsid w:val="00AC5A11"/>
    <w:rsid w:val="00AC6AAE"/>
    <w:rsid w:val="00AD114E"/>
    <w:rsid w:val="00AD1CE7"/>
    <w:rsid w:val="00AD387A"/>
    <w:rsid w:val="00AD3E09"/>
    <w:rsid w:val="00AD43AB"/>
    <w:rsid w:val="00AD5CCF"/>
    <w:rsid w:val="00AD723D"/>
    <w:rsid w:val="00AE0702"/>
    <w:rsid w:val="00AE2F88"/>
    <w:rsid w:val="00AE37B3"/>
    <w:rsid w:val="00AF060C"/>
    <w:rsid w:val="00AF1CDE"/>
    <w:rsid w:val="00AF21D9"/>
    <w:rsid w:val="00AF28B0"/>
    <w:rsid w:val="00AF423A"/>
    <w:rsid w:val="00AF42D6"/>
    <w:rsid w:val="00AF6601"/>
    <w:rsid w:val="00B01CE5"/>
    <w:rsid w:val="00B042C1"/>
    <w:rsid w:val="00B06B02"/>
    <w:rsid w:val="00B0787B"/>
    <w:rsid w:val="00B07F7A"/>
    <w:rsid w:val="00B13455"/>
    <w:rsid w:val="00B141DB"/>
    <w:rsid w:val="00B17019"/>
    <w:rsid w:val="00B22FB1"/>
    <w:rsid w:val="00B26EF6"/>
    <w:rsid w:val="00B27FBF"/>
    <w:rsid w:val="00B30DDD"/>
    <w:rsid w:val="00B32B2E"/>
    <w:rsid w:val="00B3510F"/>
    <w:rsid w:val="00B355E0"/>
    <w:rsid w:val="00B35A86"/>
    <w:rsid w:val="00B36AC1"/>
    <w:rsid w:val="00B376DF"/>
    <w:rsid w:val="00B40C8F"/>
    <w:rsid w:val="00B415C1"/>
    <w:rsid w:val="00B41B22"/>
    <w:rsid w:val="00B42359"/>
    <w:rsid w:val="00B43FFD"/>
    <w:rsid w:val="00B450C3"/>
    <w:rsid w:val="00B47534"/>
    <w:rsid w:val="00B54CE6"/>
    <w:rsid w:val="00B5521B"/>
    <w:rsid w:val="00B6015F"/>
    <w:rsid w:val="00B60ADD"/>
    <w:rsid w:val="00B60C70"/>
    <w:rsid w:val="00B618B5"/>
    <w:rsid w:val="00B61D5F"/>
    <w:rsid w:val="00B62D3D"/>
    <w:rsid w:val="00B65080"/>
    <w:rsid w:val="00B74C61"/>
    <w:rsid w:val="00B75383"/>
    <w:rsid w:val="00B75D0C"/>
    <w:rsid w:val="00B801A7"/>
    <w:rsid w:val="00B82384"/>
    <w:rsid w:val="00B83C0C"/>
    <w:rsid w:val="00B83EB4"/>
    <w:rsid w:val="00B8439F"/>
    <w:rsid w:val="00B86AB4"/>
    <w:rsid w:val="00B87EAC"/>
    <w:rsid w:val="00B87F34"/>
    <w:rsid w:val="00B87FEF"/>
    <w:rsid w:val="00B9152B"/>
    <w:rsid w:val="00B92172"/>
    <w:rsid w:val="00B93413"/>
    <w:rsid w:val="00B940AB"/>
    <w:rsid w:val="00B9414F"/>
    <w:rsid w:val="00B94CC8"/>
    <w:rsid w:val="00B9645C"/>
    <w:rsid w:val="00BA3EA3"/>
    <w:rsid w:val="00BA4365"/>
    <w:rsid w:val="00BA6624"/>
    <w:rsid w:val="00BA6F1E"/>
    <w:rsid w:val="00BB0D9D"/>
    <w:rsid w:val="00BB101D"/>
    <w:rsid w:val="00BB1470"/>
    <w:rsid w:val="00BB20E7"/>
    <w:rsid w:val="00BB2750"/>
    <w:rsid w:val="00BB2C3C"/>
    <w:rsid w:val="00BB3629"/>
    <w:rsid w:val="00BB3EFF"/>
    <w:rsid w:val="00BB592C"/>
    <w:rsid w:val="00BB7ACF"/>
    <w:rsid w:val="00BB7C20"/>
    <w:rsid w:val="00BC1DB1"/>
    <w:rsid w:val="00BC52F0"/>
    <w:rsid w:val="00BC540C"/>
    <w:rsid w:val="00BC5C24"/>
    <w:rsid w:val="00BC5DFF"/>
    <w:rsid w:val="00BC5F5E"/>
    <w:rsid w:val="00BD224E"/>
    <w:rsid w:val="00BD2FD1"/>
    <w:rsid w:val="00BD3E67"/>
    <w:rsid w:val="00BD4A40"/>
    <w:rsid w:val="00BD55A0"/>
    <w:rsid w:val="00BD5721"/>
    <w:rsid w:val="00BD6194"/>
    <w:rsid w:val="00BE0EE7"/>
    <w:rsid w:val="00BE188D"/>
    <w:rsid w:val="00BE1DD4"/>
    <w:rsid w:val="00BE1E73"/>
    <w:rsid w:val="00BE218F"/>
    <w:rsid w:val="00BE245A"/>
    <w:rsid w:val="00BE25E3"/>
    <w:rsid w:val="00BE35F3"/>
    <w:rsid w:val="00BE3647"/>
    <w:rsid w:val="00BE3913"/>
    <w:rsid w:val="00BE3A8D"/>
    <w:rsid w:val="00BE46A4"/>
    <w:rsid w:val="00BE7BFC"/>
    <w:rsid w:val="00BE7C3F"/>
    <w:rsid w:val="00BE7F33"/>
    <w:rsid w:val="00BF029B"/>
    <w:rsid w:val="00BF18E2"/>
    <w:rsid w:val="00BF20C2"/>
    <w:rsid w:val="00BF2E79"/>
    <w:rsid w:val="00BF4867"/>
    <w:rsid w:val="00BF5442"/>
    <w:rsid w:val="00BF603D"/>
    <w:rsid w:val="00BF6180"/>
    <w:rsid w:val="00C00079"/>
    <w:rsid w:val="00C009EA"/>
    <w:rsid w:val="00C00F3B"/>
    <w:rsid w:val="00C011E3"/>
    <w:rsid w:val="00C01B28"/>
    <w:rsid w:val="00C0323A"/>
    <w:rsid w:val="00C036B5"/>
    <w:rsid w:val="00C05234"/>
    <w:rsid w:val="00C053DA"/>
    <w:rsid w:val="00C06F24"/>
    <w:rsid w:val="00C07684"/>
    <w:rsid w:val="00C12B45"/>
    <w:rsid w:val="00C131A9"/>
    <w:rsid w:val="00C150A8"/>
    <w:rsid w:val="00C21731"/>
    <w:rsid w:val="00C222D1"/>
    <w:rsid w:val="00C346F7"/>
    <w:rsid w:val="00C34DA5"/>
    <w:rsid w:val="00C37917"/>
    <w:rsid w:val="00C37D92"/>
    <w:rsid w:val="00C4054B"/>
    <w:rsid w:val="00C418A2"/>
    <w:rsid w:val="00C426E6"/>
    <w:rsid w:val="00C428C6"/>
    <w:rsid w:val="00C42FB7"/>
    <w:rsid w:val="00C44113"/>
    <w:rsid w:val="00C45686"/>
    <w:rsid w:val="00C45D5A"/>
    <w:rsid w:val="00C46F7A"/>
    <w:rsid w:val="00C473E2"/>
    <w:rsid w:val="00C53664"/>
    <w:rsid w:val="00C53841"/>
    <w:rsid w:val="00C56D93"/>
    <w:rsid w:val="00C627AC"/>
    <w:rsid w:val="00C64F36"/>
    <w:rsid w:val="00C64F58"/>
    <w:rsid w:val="00C6684F"/>
    <w:rsid w:val="00C7004F"/>
    <w:rsid w:val="00C70A03"/>
    <w:rsid w:val="00C71B8E"/>
    <w:rsid w:val="00C72B91"/>
    <w:rsid w:val="00C743A1"/>
    <w:rsid w:val="00C748B2"/>
    <w:rsid w:val="00C74E6C"/>
    <w:rsid w:val="00C74F85"/>
    <w:rsid w:val="00C7569A"/>
    <w:rsid w:val="00C76B17"/>
    <w:rsid w:val="00C77B5D"/>
    <w:rsid w:val="00C80A0A"/>
    <w:rsid w:val="00C81AC2"/>
    <w:rsid w:val="00C822FD"/>
    <w:rsid w:val="00C828F4"/>
    <w:rsid w:val="00C82DD4"/>
    <w:rsid w:val="00C84F59"/>
    <w:rsid w:val="00C86A59"/>
    <w:rsid w:val="00C86FEB"/>
    <w:rsid w:val="00C87802"/>
    <w:rsid w:val="00C909E6"/>
    <w:rsid w:val="00C91F74"/>
    <w:rsid w:val="00C92BF3"/>
    <w:rsid w:val="00C92CB8"/>
    <w:rsid w:val="00C93461"/>
    <w:rsid w:val="00C94560"/>
    <w:rsid w:val="00C94569"/>
    <w:rsid w:val="00C947C1"/>
    <w:rsid w:val="00C94B3B"/>
    <w:rsid w:val="00C94E04"/>
    <w:rsid w:val="00C95A21"/>
    <w:rsid w:val="00C95D37"/>
    <w:rsid w:val="00C97DC8"/>
    <w:rsid w:val="00CA31CA"/>
    <w:rsid w:val="00CA4C0C"/>
    <w:rsid w:val="00CA7C4B"/>
    <w:rsid w:val="00CB1622"/>
    <w:rsid w:val="00CB1934"/>
    <w:rsid w:val="00CB19D4"/>
    <w:rsid w:val="00CB1E8C"/>
    <w:rsid w:val="00CB4511"/>
    <w:rsid w:val="00CB47FA"/>
    <w:rsid w:val="00CB4BFA"/>
    <w:rsid w:val="00CB5252"/>
    <w:rsid w:val="00CB6E03"/>
    <w:rsid w:val="00CB73FF"/>
    <w:rsid w:val="00CC3427"/>
    <w:rsid w:val="00CC3B13"/>
    <w:rsid w:val="00CC71E4"/>
    <w:rsid w:val="00CC7981"/>
    <w:rsid w:val="00CD05DA"/>
    <w:rsid w:val="00CD19A9"/>
    <w:rsid w:val="00CD2F35"/>
    <w:rsid w:val="00CD5BBE"/>
    <w:rsid w:val="00CD6432"/>
    <w:rsid w:val="00CD653D"/>
    <w:rsid w:val="00CD7508"/>
    <w:rsid w:val="00CE14E3"/>
    <w:rsid w:val="00CE1D10"/>
    <w:rsid w:val="00CE55C2"/>
    <w:rsid w:val="00CE59EF"/>
    <w:rsid w:val="00CE6ADF"/>
    <w:rsid w:val="00CE73C2"/>
    <w:rsid w:val="00CE7A20"/>
    <w:rsid w:val="00CF0527"/>
    <w:rsid w:val="00CF10F8"/>
    <w:rsid w:val="00CF16A5"/>
    <w:rsid w:val="00CF1E6F"/>
    <w:rsid w:val="00CF2DE9"/>
    <w:rsid w:val="00CF48F4"/>
    <w:rsid w:val="00CF613C"/>
    <w:rsid w:val="00CF6AA0"/>
    <w:rsid w:val="00D00AD0"/>
    <w:rsid w:val="00D034CD"/>
    <w:rsid w:val="00D04158"/>
    <w:rsid w:val="00D04652"/>
    <w:rsid w:val="00D05ADC"/>
    <w:rsid w:val="00D05ED6"/>
    <w:rsid w:val="00D06DF4"/>
    <w:rsid w:val="00D10EC7"/>
    <w:rsid w:val="00D117E4"/>
    <w:rsid w:val="00D12886"/>
    <w:rsid w:val="00D1293E"/>
    <w:rsid w:val="00D1383B"/>
    <w:rsid w:val="00D14FE6"/>
    <w:rsid w:val="00D15C12"/>
    <w:rsid w:val="00D20598"/>
    <w:rsid w:val="00D229E4"/>
    <w:rsid w:val="00D23C66"/>
    <w:rsid w:val="00D25B9D"/>
    <w:rsid w:val="00D26086"/>
    <w:rsid w:val="00D266CD"/>
    <w:rsid w:val="00D26AAA"/>
    <w:rsid w:val="00D32375"/>
    <w:rsid w:val="00D35E1C"/>
    <w:rsid w:val="00D37161"/>
    <w:rsid w:val="00D37189"/>
    <w:rsid w:val="00D45742"/>
    <w:rsid w:val="00D45AED"/>
    <w:rsid w:val="00D467D1"/>
    <w:rsid w:val="00D476F7"/>
    <w:rsid w:val="00D50453"/>
    <w:rsid w:val="00D515E9"/>
    <w:rsid w:val="00D53069"/>
    <w:rsid w:val="00D553A9"/>
    <w:rsid w:val="00D55C1F"/>
    <w:rsid w:val="00D572C5"/>
    <w:rsid w:val="00D60171"/>
    <w:rsid w:val="00D61C71"/>
    <w:rsid w:val="00D62031"/>
    <w:rsid w:val="00D635D5"/>
    <w:rsid w:val="00D64FD8"/>
    <w:rsid w:val="00D65636"/>
    <w:rsid w:val="00D65833"/>
    <w:rsid w:val="00D67DA4"/>
    <w:rsid w:val="00D77773"/>
    <w:rsid w:val="00D84DFD"/>
    <w:rsid w:val="00D91282"/>
    <w:rsid w:val="00D9145E"/>
    <w:rsid w:val="00D927A4"/>
    <w:rsid w:val="00D9304B"/>
    <w:rsid w:val="00D934D4"/>
    <w:rsid w:val="00D93955"/>
    <w:rsid w:val="00D977B7"/>
    <w:rsid w:val="00D97D03"/>
    <w:rsid w:val="00DA160E"/>
    <w:rsid w:val="00DA1866"/>
    <w:rsid w:val="00DA18F2"/>
    <w:rsid w:val="00DA24B8"/>
    <w:rsid w:val="00DA26A6"/>
    <w:rsid w:val="00DA476C"/>
    <w:rsid w:val="00DA4AA9"/>
    <w:rsid w:val="00DA77F8"/>
    <w:rsid w:val="00DB0B42"/>
    <w:rsid w:val="00DB55B9"/>
    <w:rsid w:val="00DB5E8A"/>
    <w:rsid w:val="00DB65F8"/>
    <w:rsid w:val="00DB79DA"/>
    <w:rsid w:val="00DC04B2"/>
    <w:rsid w:val="00DC217C"/>
    <w:rsid w:val="00DC344E"/>
    <w:rsid w:val="00DC7E60"/>
    <w:rsid w:val="00DD2408"/>
    <w:rsid w:val="00DD4790"/>
    <w:rsid w:val="00DD5B30"/>
    <w:rsid w:val="00DD6A55"/>
    <w:rsid w:val="00DD6B04"/>
    <w:rsid w:val="00DE46F2"/>
    <w:rsid w:val="00DE528A"/>
    <w:rsid w:val="00DE584E"/>
    <w:rsid w:val="00DE5CDB"/>
    <w:rsid w:val="00DE5E22"/>
    <w:rsid w:val="00DE6813"/>
    <w:rsid w:val="00DE7BD0"/>
    <w:rsid w:val="00DF03D1"/>
    <w:rsid w:val="00DF1EEA"/>
    <w:rsid w:val="00DF31E5"/>
    <w:rsid w:val="00DF3565"/>
    <w:rsid w:val="00DF4022"/>
    <w:rsid w:val="00DF4C86"/>
    <w:rsid w:val="00DF6FE7"/>
    <w:rsid w:val="00DF7198"/>
    <w:rsid w:val="00E003ED"/>
    <w:rsid w:val="00E01A15"/>
    <w:rsid w:val="00E02D2F"/>
    <w:rsid w:val="00E03737"/>
    <w:rsid w:val="00E069C8"/>
    <w:rsid w:val="00E100B7"/>
    <w:rsid w:val="00E11C33"/>
    <w:rsid w:val="00E12390"/>
    <w:rsid w:val="00E158BC"/>
    <w:rsid w:val="00E15B79"/>
    <w:rsid w:val="00E16E3D"/>
    <w:rsid w:val="00E17531"/>
    <w:rsid w:val="00E17DD0"/>
    <w:rsid w:val="00E17E45"/>
    <w:rsid w:val="00E21763"/>
    <w:rsid w:val="00E22046"/>
    <w:rsid w:val="00E233D9"/>
    <w:rsid w:val="00E24F16"/>
    <w:rsid w:val="00E25A56"/>
    <w:rsid w:val="00E27EFC"/>
    <w:rsid w:val="00E31C66"/>
    <w:rsid w:val="00E353C1"/>
    <w:rsid w:val="00E35576"/>
    <w:rsid w:val="00E37878"/>
    <w:rsid w:val="00E4014D"/>
    <w:rsid w:val="00E41219"/>
    <w:rsid w:val="00E41A62"/>
    <w:rsid w:val="00E428DD"/>
    <w:rsid w:val="00E4648D"/>
    <w:rsid w:val="00E46ECC"/>
    <w:rsid w:val="00E51958"/>
    <w:rsid w:val="00E528A9"/>
    <w:rsid w:val="00E52C7F"/>
    <w:rsid w:val="00E55C30"/>
    <w:rsid w:val="00E629A7"/>
    <w:rsid w:val="00E65B44"/>
    <w:rsid w:val="00E66C25"/>
    <w:rsid w:val="00E6779D"/>
    <w:rsid w:val="00E67CD8"/>
    <w:rsid w:val="00E7011E"/>
    <w:rsid w:val="00E714C4"/>
    <w:rsid w:val="00E726BB"/>
    <w:rsid w:val="00E7345E"/>
    <w:rsid w:val="00E73CEE"/>
    <w:rsid w:val="00E7459C"/>
    <w:rsid w:val="00E74DDE"/>
    <w:rsid w:val="00E74F36"/>
    <w:rsid w:val="00E7517D"/>
    <w:rsid w:val="00E757C5"/>
    <w:rsid w:val="00E75DC4"/>
    <w:rsid w:val="00E75E79"/>
    <w:rsid w:val="00E75F24"/>
    <w:rsid w:val="00E76F77"/>
    <w:rsid w:val="00E77B76"/>
    <w:rsid w:val="00E80034"/>
    <w:rsid w:val="00E8030C"/>
    <w:rsid w:val="00E842B6"/>
    <w:rsid w:val="00E87F4E"/>
    <w:rsid w:val="00E9064C"/>
    <w:rsid w:val="00E90AC7"/>
    <w:rsid w:val="00E94DEA"/>
    <w:rsid w:val="00E9666F"/>
    <w:rsid w:val="00E96A2D"/>
    <w:rsid w:val="00E97320"/>
    <w:rsid w:val="00EA0A49"/>
    <w:rsid w:val="00EA3176"/>
    <w:rsid w:val="00EA3360"/>
    <w:rsid w:val="00EA35F7"/>
    <w:rsid w:val="00EA5B5D"/>
    <w:rsid w:val="00EA5DB6"/>
    <w:rsid w:val="00EA660A"/>
    <w:rsid w:val="00EA698B"/>
    <w:rsid w:val="00EA7473"/>
    <w:rsid w:val="00EB0C90"/>
    <w:rsid w:val="00EC04F3"/>
    <w:rsid w:val="00EC139A"/>
    <w:rsid w:val="00EC1969"/>
    <w:rsid w:val="00EC3864"/>
    <w:rsid w:val="00EC5209"/>
    <w:rsid w:val="00EC69CD"/>
    <w:rsid w:val="00ED51CA"/>
    <w:rsid w:val="00ED52A1"/>
    <w:rsid w:val="00EE05EE"/>
    <w:rsid w:val="00EE0D86"/>
    <w:rsid w:val="00EE1A38"/>
    <w:rsid w:val="00EE290E"/>
    <w:rsid w:val="00EE2B25"/>
    <w:rsid w:val="00EF0E85"/>
    <w:rsid w:val="00EF2865"/>
    <w:rsid w:val="00EF2A06"/>
    <w:rsid w:val="00EF342E"/>
    <w:rsid w:val="00EF3C47"/>
    <w:rsid w:val="00EF4FBA"/>
    <w:rsid w:val="00EF64E4"/>
    <w:rsid w:val="00F01BB8"/>
    <w:rsid w:val="00F04576"/>
    <w:rsid w:val="00F05985"/>
    <w:rsid w:val="00F10159"/>
    <w:rsid w:val="00F1115B"/>
    <w:rsid w:val="00F116BC"/>
    <w:rsid w:val="00F11BAE"/>
    <w:rsid w:val="00F11CFD"/>
    <w:rsid w:val="00F124E6"/>
    <w:rsid w:val="00F13191"/>
    <w:rsid w:val="00F14DCB"/>
    <w:rsid w:val="00F16A51"/>
    <w:rsid w:val="00F17FE3"/>
    <w:rsid w:val="00F20CF3"/>
    <w:rsid w:val="00F222DB"/>
    <w:rsid w:val="00F235C8"/>
    <w:rsid w:val="00F23A71"/>
    <w:rsid w:val="00F23B29"/>
    <w:rsid w:val="00F245EF"/>
    <w:rsid w:val="00F24B34"/>
    <w:rsid w:val="00F2577D"/>
    <w:rsid w:val="00F27083"/>
    <w:rsid w:val="00F27213"/>
    <w:rsid w:val="00F30BAB"/>
    <w:rsid w:val="00F310D5"/>
    <w:rsid w:val="00F32611"/>
    <w:rsid w:val="00F34984"/>
    <w:rsid w:val="00F362BE"/>
    <w:rsid w:val="00F363B2"/>
    <w:rsid w:val="00F373BE"/>
    <w:rsid w:val="00F378FE"/>
    <w:rsid w:val="00F412B8"/>
    <w:rsid w:val="00F43BE8"/>
    <w:rsid w:val="00F43C83"/>
    <w:rsid w:val="00F456EB"/>
    <w:rsid w:val="00F4799B"/>
    <w:rsid w:val="00F5440A"/>
    <w:rsid w:val="00F565F1"/>
    <w:rsid w:val="00F603D0"/>
    <w:rsid w:val="00F61CCB"/>
    <w:rsid w:val="00F67BA1"/>
    <w:rsid w:val="00F70742"/>
    <w:rsid w:val="00F7393D"/>
    <w:rsid w:val="00F73DEC"/>
    <w:rsid w:val="00F73F43"/>
    <w:rsid w:val="00F76397"/>
    <w:rsid w:val="00F77B2F"/>
    <w:rsid w:val="00F817E2"/>
    <w:rsid w:val="00F81958"/>
    <w:rsid w:val="00F81C71"/>
    <w:rsid w:val="00F82D26"/>
    <w:rsid w:val="00F8373C"/>
    <w:rsid w:val="00F83BBB"/>
    <w:rsid w:val="00F84128"/>
    <w:rsid w:val="00F84C77"/>
    <w:rsid w:val="00F916AB"/>
    <w:rsid w:val="00F916DF"/>
    <w:rsid w:val="00F9554F"/>
    <w:rsid w:val="00FA3D87"/>
    <w:rsid w:val="00FA46CC"/>
    <w:rsid w:val="00FA4F48"/>
    <w:rsid w:val="00FA5494"/>
    <w:rsid w:val="00FA59A6"/>
    <w:rsid w:val="00FA6A07"/>
    <w:rsid w:val="00FB377D"/>
    <w:rsid w:val="00FB3E4B"/>
    <w:rsid w:val="00FB4D74"/>
    <w:rsid w:val="00FB6CC2"/>
    <w:rsid w:val="00FC231A"/>
    <w:rsid w:val="00FC3842"/>
    <w:rsid w:val="00FC587E"/>
    <w:rsid w:val="00FC5A09"/>
    <w:rsid w:val="00FC5EC3"/>
    <w:rsid w:val="00FC7C68"/>
    <w:rsid w:val="00FD08D3"/>
    <w:rsid w:val="00FD1268"/>
    <w:rsid w:val="00FD2C74"/>
    <w:rsid w:val="00FD357A"/>
    <w:rsid w:val="00FD4245"/>
    <w:rsid w:val="00FD4897"/>
    <w:rsid w:val="00FD492C"/>
    <w:rsid w:val="00FD5C8B"/>
    <w:rsid w:val="00FD67D7"/>
    <w:rsid w:val="00FD6811"/>
    <w:rsid w:val="00FD714C"/>
    <w:rsid w:val="00FE5354"/>
    <w:rsid w:val="00FE7331"/>
    <w:rsid w:val="00FF10E3"/>
    <w:rsid w:val="00FF12DE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DF5943"/>
  <w15:docId w15:val="{7F6268A4-7FA6-48BA-BFA2-67FDF43C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1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8F5A31"/>
    <w:pPr>
      <w:ind w:left="4814" w:firstLine="850"/>
    </w:pPr>
    <w:rPr>
      <w:rFonts w:ascii="Verdana" w:eastAsia="Calibri" w:hAnsi="Verdana" w:cs="Arial"/>
      <w:bCs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uiPriority w:val="99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L1,Numerowanie,List Paragraph,normalny tekst,Obiekt,List Paragraph1,zwykły tekst,BulletC,Akapit z listą5,Akapit z listą BS,Kolorowa lista — akcent 11,Preambuła,Wypunktowanie,Wyliczanie,Akapit z listą31,Bullets,T_SZ_List Paragraph,Normal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List Paragraph Znak,normalny tekst Znak,Obiekt Znak,List Paragraph1 Znak,zwykły tekst Znak,BulletC Znak,Akapit z listą5 Znak,Akapit z listą BS Znak,Kolorowa lista — akcent 11 Znak,Preambuła Znak,Bullets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4">
    <w:name w:val="T4"/>
    <w:basedOn w:val="Normalny"/>
    <w:rsid w:val="005E7192"/>
    <w:pPr>
      <w:spacing w:after="60"/>
      <w:ind w:left="340" w:hanging="340"/>
      <w:jc w:val="both"/>
      <w:outlineLvl w:val="2"/>
    </w:pPr>
    <w:rPr>
      <w:rFonts w:ascii="Verdana" w:hAnsi="Verdana" w:cs="Arial"/>
      <w:b/>
      <w:i/>
      <w:u w:val="single"/>
    </w:rPr>
  </w:style>
  <w:style w:type="paragraph" w:styleId="Bezodstpw">
    <w:name w:val="No Spacing"/>
    <w:uiPriority w:val="1"/>
    <w:qFormat/>
    <w:rsid w:val="005E71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A26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kstost">
    <w:name w:val="tekst ost"/>
    <w:basedOn w:val="Normalny"/>
    <w:rsid w:val="0015120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172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B4B87"/>
    <w:rPr>
      <w:color w:val="808080"/>
    </w:rPr>
  </w:style>
  <w:style w:type="character" w:customStyle="1" w:styleId="fontstyle01">
    <w:name w:val="fontstyle01"/>
    <w:basedOn w:val="Domylnaczcionkaakapitu"/>
    <w:rsid w:val="005031DD"/>
    <w:rPr>
      <w:rFonts w:ascii="Verdana-BoldItalic" w:hAnsi="Verdana-BoldItalic" w:hint="default"/>
      <w:b/>
      <w:bCs/>
      <w:i/>
      <w:iCs/>
      <w:color w:val="000000"/>
      <w:sz w:val="20"/>
      <w:szCs w:val="20"/>
    </w:rPr>
  </w:style>
  <w:style w:type="character" w:customStyle="1" w:styleId="CharacterStyle2">
    <w:name w:val="Character Style 2"/>
    <w:rsid w:val="00492C60"/>
    <w:rPr>
      <w:rFonts w:ascii="Times New Roman" w:hAnsi="Times New Roman" w:cs="Times New Roman" w:hint="default"/>
      <w:sz w:val="20"/>
      <w:szCs w:val="20"/>
    </w:rPr>
  </w:style>
  <w:style w:type="character" w:customStyle="1" w:styleId="CharacterStyle1">
    <w:name w:val="Character Style 1"/>
    <w:rsid w:val="00492C60"/>
    <w:rPr>
      <w:rFonts w:ascii="Verdana" w:hAnsi="Verdana" w:cs="Verdana" w:hint="default"/>
      <w:sz w:val="19"/>
      <w:szCs w:val="19"/>
    </w:rPr>
  </w:style>
  <w:style w:type="character" w:customStyle="1" w:styleId="fontstyle21">
    <w:name w:val="fontstyle21"/>
    <w:basedOn w:val="Domylnaczcionkaakapitu"/>
    <w:rsid w:val="004A7A06"/>
    <w:rPr>
      <w:rFonts w:ascii="Verdana-Bold" w:hAnsi="Verdan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4A7A06"/>
    <w:rPr>
      <w:rFonts w:ascii="Verdana-BoldItalic" w:hAnsi="Verdana-BoldItalic" w:hint="default"/>
      <w:b/>
      <w:bCs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6E4A8-2ADE-4A9E-9D6C-17944BDB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Kaliś Jacek</cp:lastModifiedBy>
  <cp:revision>3</cp:revision>
  <cp:lastPrinted>2025-02-04T10:02:00Z</cp:lastPrinted>
  <dcterms:created xsi:type="dcterms:W3CDTF">2025-11-12T11:30:00Z</dcterms:created>
  <dcterms:modified xsi:type="dcterms:W3CDTF">2025-11-14T09:29:00Z</dcterms:modified>
</cp:coreProperties>
</file>